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30E9" w:rsidRDefault="007E30E9">
      <w:pPr>
        <w:autoSpaceDE w:val="0"/>
        <w:autoSpaceDN w:val="0"/>
        <w:spacing w:after="78" w:line="220" w:lineRule="exact"/>
      </w:pPr>
    </w:p>
    <w:p w:rsidR="000E0199" w:rsidRPr="00D035BE" w:rsidRDefault="000E0199" w:rsidP="000E0199">
      <w:pPr>
        <w:tabs>
          <w:tab w:val="left" w:pos="195"/>
          <w:tab w:val="center" w:pos="4818"/>
        </w:tabs>
        <w:spacing w:after="0" w:line="240" w:lineRule="auto"/>
        <w:jc w:val="center"/>
        <w:rPr>
          <w:rFonts w:ascii="Times New Roman" w:hAnsi="Times New Roman"/>
          <w:i/>
          <w:sz w:val="24"/>
          <w:szCs w:val="24"/>
          <w:lang w:val="ru-RU"/>
        </w:rPr>
      </w:pPr>
      <w:r w:rsidRPr="00D035BE">
        <w:rPr>
          <w:rFonts w:ascii="Times New Roman" w:hAnsi="Times New Roman"/>
          <w:sz w:val="24"/>
          <w:szCs w:val="24"/>
          <w:lang w:val="ru-RU"/>
        </w:rPr>
        <w:t>Муниципальное бюджетное общеобразовательное учреждение</w:t>
      </w:r>
    </w:p>
    <w:p w:rsidR="000E0199" w:rsidRPr="00D035BE" w:rsidRDefault="000E0199" w:rsidP="000E0199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  <w:r w:rsidRPr="00D035BE">
        <w:rPr>
          <w:rFonts w:ascii="Times New Roman" w:hAnsi="Times New Roman"/>
          <w:sz w:val="24"/>
          <w:szCs w:val="24"/>
          <w:lang w:val="ru-RU"/>
        </w:rPr>
        <w:t>«Кузембетьевская средняя общеобразовательная школа им.Х.Г.Хусаинова»</w:t>
      </w:r>
    </w:p>
    <w:p w:rsidR="000E0199" w:rsidRPr="00D035BE" w:rsidRDefault="000E0199" w:rsidP="000E0199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  <w:lang w:val="ru-RU"/>
        </w:rPr>
      </w:pPr>
      <w:r w:rsidRPr="00D035BE">
        <w:rPr>
          <w:rFonts w:ascii="Times New Roman" w:hAnsi="Times New Roman"/>
          <w:sz w:val="24"/>
          <w:szCs w:val="24"/>
          <w:lang w:val="ru-RU"/>
        </w:rPr>
        <w:t xml:space="preserve">Мензелинского муниципального района  </w:t>
      </w:r>
    </w:p>
    <w:p w:rsidR="000E0199" w:rsidRPr="00D035BE" w:rsidRDefault="000E0199" w:rsidP="000E0199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  <w:lang w:val="ru-RU"/>
        </w:rPr>
      </w:pPr>
      <w:r w:rsidRPr="00D035BE">
        <w:rPr>
          <w:rFonts w:ascii="Times New Roman" w:hAnsi="Times New Roman"/>
          <w:sz w:val="24"/>
          <w:szCs w:val="24"/>
          <w:lang w:val="ru-RU"/>
        </w:rPr>
        <w:t>Республики Татарстан</w:t>
      </w:r>
    </w:p>
    <w:p w:rsidR="000E0199" w:rsidRPr="00A0172B" w:rsidRDefault="000E0199" w:rsidP="000E0199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0E0199" w:rsidRPr="00A0172B" w:rsidRDefault="000E0199" w:rsidP="000E0199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0E0199" w:rsidRPr="00A0172B" w:rsidRDefault="000E0199" w:rsidP="000E0199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_GoBack"/>
      <w:bookmarkEnd w:id="0"/>
    </w:p>
    <w:p w:rsidR="000E0199" w:rsidRPr="00A0172B" w:rsidRDefault="000E0199" w:rsidP="000E0199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0E0199" w:rsidRPr="00A0172B" w:rsidRDefault="000E0199" w:rsidP="000E0199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0E0199" w:rsidRPr="00A0172B" w:rsidRDefault="000E0199" w:rsidP="000E0199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0E0199" w:rsidRPr="00A0172B" w:rsidRDefault="000E0199" w:rsidP="000E0199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0E0199" w:rsidRPr="00A0172B" w:rsidRDefault="000E0199" w:rsidP="000E0199">
      <w:pPr>
        <w:jc w:val="center"/>
        <w:rPr>
          <w:rFonts w:ascii="Times New Roman" w:hAnsi="Times New Roman" w:cs="Times New Roman"/>
          <w:sz w:val="36"/>
          <w:szCs w:val="36"/>
          <w:lang w:val="ru-RU"/>
        </w:rPr>
      </w:pPr>
    </w:p>
    <w:p w:rsidR="000E0199" w:rsidRDefault="000E0199" w:rsidP="000E0199">
      <w:pPr>
        <w:jc w:val="center"/>
        <w:rPr>
          <w:rFonts w:ascii="Times New Roman" w:hAnsi="Times New Roman" w:cs="Times New Roman"/>
          <w:b/>
          <w:sz w:val="36"/>
          <w:szCs w:val="36"/>
          <w:lang w:val="ru-RU"/>
        </w:rPr>
      </w:pPr>
      <w:r w:rsidRPr="00E60369">
        <w:rPr>
          <w:rFonts w:ascii="Times New Roman" w:hAnsi="Times New Roman" w:cs="Times New Roman"/>
          <w:b/>
          <w:sz w:val="36"/>
          <w:szCs w:val="36"/>
          <w:lang w:val="ru-RU"/>
        </w:rPr>
        <w:t>Рабочая программа</w:t>
      </w:r>
    </w:p>
    <w:p w:rsidR="007E30E9" w:rsidRPr="006C5D68" w:rsidRDefault="000E0199" w:rsidP="000E0199">
      <w:pPr>
        <w:autoSpaceDE w:val="0"/>
        <w:autoSpaceDN w:val="0"/>
        <w:spacing w:before="310" w:after="0" w:line="230" w:lineRule="auto"/>
        <w:jc w:val="center"/>
        <w:rPr>
          <w:lang w:val="ru-RU"/>
        </w:rPr>
      </w:pPr>
      <w:r w:rsidRPr="006C5D6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</w:t>
      </w:r>
      <w:r w:rsidR="006C5D68" w:rsidRPr="006C5D68">
        <w:rPr>
          <w:rFonts w:ascii="Times New Roman" w:eastAsia="Times New Roman" w:hAnsi="Times New Roman"/>
          <w:b/>
          <w:color w:val="000000"/>
          <w:sz w:val="24"/>
          <w:lang w:val="ru-RU"/>
        </w:rPr>
        <w:t>(</w:t>
      </w:r>
      <w:r w:rsidR="006C5D68">
        <w:rPr>
          <w:rFonts w:ascii="Times New Roman" w:eastAsia="Times New Roman" w:hAnsi="Times New Roman"/>
          <w:b/>
          <w:color w:val="000000"/>
          <w:sz w:val="24"/>
        </w:rPr>
        <w:t>ID</w:t>
      </w:r>
      <w:r w:rsidR="006C5D68" w:rsidRPr="006C5D6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5087054)</w:t>
      </w:r>
    </w:p>
    <w:p w:rsidR="000E0199" w:rsidRDefault="000E0199" w:rsidP="000E0199">
      <w:pPr>
        <w:jc w:val="center"/>
        <w:rPr>
          <w:rFonts w:ascii="Times New Roman" w:hAnsi="Times New Roman" w:cs="Times New Roman"/>
          <w:b/>
          <w:sz w:val="36"/>
          <w:szCs w:val="36"/>
          <w:lang w:val="ru-RU"/>
        </w:rPr>
      </w:pPr>
      <w:r w:rsidRPr="00A0172B">
        <w:rPr>
          <w:rFonts w:ascii="Times New Roman" w:hAnsi="Times New Roman" w:cs="Times New Roman"/>
          <w:b/>
          <w:sz w:val="36"/>
          <w:szCs w:val="36"/>
          <w:lang w:val="ru-RU"/>
        </w:rPr>
        <w:t xml:space="preserve">по </w:t>
      </w:r>
      <w:r w:rsidRPr="000E0199">
        <w:rPr>
          <w:rFonts w:ascii="Times New Roman" w:hAnsi="Times New Roman" w:cs="Times New Roman"/>
          <w:b/>
          <w:sz w:val="36"/>
          <w:szCs w:val="36"/>
          <w:lang w:val="ru-RU"/>
        </w:rPr>
        <w:t>«Государственный (татарский) язык Республики Татарстан»</w:t>
      </w:r>
    </w:p>
    <w:p w:rsidR="000E0199" w:rsidRPr="00774873" w:rsidRDefault="000E0199" w:rsidP="000E0199">
      <w:pPr>
        <w:jc w:val="center"/>
        <w:rPr>
          <w:rFonts w:ascii="Times New Roman" w:hAnsi="Times New Roman" w:cs="Times New Roman"/>
          <w:b/>
          <w:sz w:val="36"/>
          <w:szCs w:val="36"/>
          <w:lang w:val="ru-RU"/>
        </w:rPr>
      </w:pPr>
      <w:r w:rsidRPr="00774873">
        <w:rPr>
          <w:rFonts w:ascii="Times New Roman" w:hAnsi="Times New Roman" w:cs="Times New Roman"/>
          <w:sz w:val="36"/>
          <w:szCs w:val="36"/>
          <w:lang w:val="ru-RU"/>
        </w:rPr>
        <w:t xml:space="preserve">Уровень образования: </w:t>
      </w:r>
      <w:r w:rsidRPr="00774873">
        <w:rPr>
          <w:rFonts w:ascii="Times New Roman" w:hAnsi="Times New Roman" w:cs="Times New Roman"/>
          <w:b/>
          <w:sz w:val="36"/>
          <w:szCs w:val="36"/>
          <w:lang w:val="ru-RU"/>
        </w:rPr>
        <w:t>начальное общее образование</w:t>
      </w:r>
    </w:p>
    <w:p w:rsidR="000E0199" w:rsidRPr="00774873" w:rsidRDefault="000E0199" w:rsidP="000E0199">
      <w:pPr>
        <w:jc w:val="center"/>
        <w:rPr>
          <w:rFonts w:ascii="Times New Roman" w:hAnsi="Times New Roman" w:cs="Times New Roman"/>
          <w:b/>
          <w:sz w:val="36"/>
          <w:szCs w:val="36"/>
          <w:lang w:val="ru-RU"/>
        </w:rPr>
      </w:pPr>
    </w:p>
    <w:p w:rsidR="007E30E9" w:rsidRPr="006C5D68" w:rsidRDefault="007E30E9">
      <w:pPr>
        <w:rPr>
          <w:lang w:val="ru-RU"/>
        </w:rPr>
        <w:sectPr w:rsidR="007E30E9" w:rsidRPr="006C5D68" w:rsidSect="000E0199">
          <w:pgSz w:w="11900" w:h="16840"/>
          <w:pgMar w:top="298" w:right="2119" w:bottom="1440" w:left="709" w:header="720" w:footer="720" w:gutter="0"/>
          <w:cols w:space="720" w:equalWidth="0">
            <w:col w:w="10541" w:space="0"/>
          </w:cols>
          <w:docGrid w:linePitch="360"/>
        </w:sectPr>
      </w:pPr>
    </w:p>
    <w:p w:rsidR="007E30E9" w:rsidRPr="006C5D68" w:rsidRDefault="007E30E9">
      <w:pPr>
        <w:autoSpaceDE w:val="0"/>
        <w:autoSpaceDN w:val="0"/>
        <w:spacing w:after="216" w:line="220" w:lineRule="exact"/>
        <w:rPr>
          <w:lang w:val="ru-RU"/>
        </w:rPr>
      </w:pPr>
    </w:p>
    <w:p w:rsidR="007E30E9" w:rsidRPr="006C5D68" w:rsidRDefault="006C5D68">
      <w:pPr>
        <w:autoSpaceDE w:val="0"/>
        <w:autoSpaceDN w:val="0"/>
        <w:spacing w:after="0" w:line="230" w:lineRule="auto"/>
        <w:rPr>
          <w:lang w:val="ru-RU"/>
        </w:rPr>
      </w:pPr>
      <w:r w:rsidRPr="006C5D68">
        <w:rPr>
          <w:rFonts w:ascii="Times New Roman" w:eastAsia="Times New Roman" w:hAnsi="Times New Roman"/>
          <w:b/>
          <w:color w:val="000000"/>
          <w:sz w:val="24"/>
          <w:lang w:val="ru-RU"/>
        </w:rPr>
        <w:t>ПОЯСНИТЕЛЬНАЯ ЗАПИСКА</w:t>
      </w:r>
    </w:p>
    <w:p w:rsidR="007E30E9" w:rsidRPr="006C5D68" w:rsidRDefault="006C5D68">
      <w:pPr>
        <w:tabs>
          <w:tab w:val="left" w:pos="180"/>
        </w:tabs>
        <w:autoSpaceDE w:val="0"/>
        <w:autoSpaceDN w:val="0"/>
        <w:spacing w:before="466" w:after="0" w:line="286" w:lineRule="auto"/>
        <w:rPr>
          <w:lang w:val="ru-RU"/>
        </w:rPr>
      </w:pP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ОБЩАЯ ХАРАКТЕРИСТИКА УЧЕБНОГО ПРЕДМЕТА </w:t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«</w:t>
      </w:r>
      <w:r w:rsidRPr="006C5D6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ГОСУДАРСТВЕННЫЙ </w:t>
      </w:r>
      <w:r w:rsidRPr="006C5D68">
        <w:rPr>
          <w:lang w:val="ru-RU"/>
        </w:rPr>
        <w:br/>
      </w:r>
      <w:r w:rsidRPr="006C5D68">
        <w:rPr>
          <w:rFonts w:ascii="Times New Roman" w:eastAsia="Times New Roman" w:hAnsi="Times New Roman"/>
          <w:b/>
          <w:color w:val="000000"/>
          <w:sz w:val="24"/>
          <w:lang w:val="ru-RU"/>
        </w:rPr>
        <w:t>(ТАТАРСКИЙ) ЯЗЫК РЕСПУБЛИКИ ТАТАРСТАН</w:t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»</w:t>
      </w:r>
      <w:r w:rsidRPr="006C5D68">
        <w:rPr>
          <w:lang w:val="ru-RU"/>
        </w:rPr>
        <w:br/>
      </w: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 xml:space="preserve">Учебный предмет «Государственный (татарский) язык Республики Татарстан» занимает важное место в системе начального общего образования и воспитания современного школьника в условиях поликультурной и многоязычной республики, какой является Республика Татарстан. Изучение татарского языка как государственного направлено на сохранение и развитие культурного </w:t>
      </w:r>
      <w:r w:rsidRPr="006C5D68">
        <w:rPr>
          <w:lang w:val="ru-RU"/>
        </w:rPr>
        <w:br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 xml:space="preserve">разнообразия и языкового наследия многонационального народа Российской Федерации, </w:t>
      </w:r>
      <w:r w:rsidRPr="006C5D68">
        <w:rPr>
          <w:lang w:val="ru-RU"/>
        </w:rPr>
        <w:br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формирование коммуникативной культуры и расширение общего кругозора обучающихся, осознание роли языков как инструмента межличностного и межкультурного взаимодействия.</w:t>
      </w:r>
    </w:p>
    <w:p w:rsidR="007E30E9" w:rsidRPr="006C5D68" w:rsidRDefault="006C5D68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В начальной школе закладывается база для последующего изучения татарского языка, формируются основы функциональной грамотности, что придает особую ответственность данному этапу общего образования.</w:t>
      </w:r>
    </w:p>
    <w:p w:rsidR="007E30E9" w:rsidRPr="006C5D68" w:rsidRDefault="006C5D68">
      <w:pPr>
        <w:autoSpaceDE w:val="0"/>
        <w:autoSpaceDN w:val="0"/>
        <w:spacing w:before="70" w:after="0" w:line="271" w:lineRule="auto"/>
        <w:ind w:right="432" w:firstLine="180"/>
        <w:rPr>
          <w:lang w:val="ru-RU"/>
        </w:rPr>
      </w:pP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 xml:space="preserve">Программа основана на концентрическом принципе. В процессе обучения освоенные на определенном этапе грамматические формы и конструкции повторяются и закрепляются на новом лексическом материале и расширяющемся тематическом содержании речи. </w:t>
      </w:r>
    </w:p>
    <w:p w:rsidR="007E30E9" w:rsidRPr="006C5D68" w:rsidRDefault="006C5D68">
      <w:pPr>
        <w:autoSpaceDE w:val="0"/>
        <w:autoSpaceDN w:val="0"/>
        <w:spacing w:before="70" w:after="0" w:line="271" w:lineRule="auto"/>
        <w:ind w:right="144" w:firstLine="180"/>
        <w:rPr>
          <w:lang w:val="ru-RU"/>
        </w:rPr>
      </w:pP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Изучение учебного предмета «Государственный (татарский) язык Республики Татарстан»предусматривает междисциплинарные связи с другими учебными предметами гуманитарного цикла:«Русский язык», «Литература» и др.</w:t>
      </w:r>
    </w:p>
    <w:p w:rsidR="007E30E9" w:rsidRPr="006C5D68" w:rsidRDefault="006C5D68">
      <w:pPr>
        <w:tabs>
          <w:tab w:val="left" w:pos="180"/>
        </w:tabs>
        <w:autoSpaceDE w:val="0"/>
        <w:autoSpaceDN w:val="0"/>
        <w:spacing w:before="190" w:after="0" w:line="283" w:lineRule="auto"/>
        <w:ind w:right="288"/>
        <w:rPr>
          <w:lang w:val="ru-RU"/>
        </w:rPr>
      </w:pP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b/>
          <w:color w:val="000000"/>
          <w:sz w:val="24"/>
          <w:lang w:val="ru-RU"/>
        </w:rPr>
        <w:t>ЦЕЛИ И ЗАДАЧИ ИЗУЧЕНИЯ УЧЕБНОГО ПРЕДМЕТА «ГОСУДАРСТВЕННЫЙ (ТАТАРСКИЙ) ЯЗЫК РЕСПУБЛИКИ ТАТАРСТАН»</w:t>
      </w:r>
      <w:r w:rsidRPr="006C5D68">
        <w:rPr>
          <w:lang w:val="ru-RU"/>
        </w:rPr>
        <w:br/>
      </w: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b/>
          <w:color w:val="000000"/>
          <w:sz w:val="24"/>
          <w:lang w:val="ru-RU"/>
        </w:rPr>
        <w:t>Целью</w:t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 xml:space="preserve"> изучения учебного предмета «Государственный (татарский) язык Республики Татарстан»является формирование у обучающихся коммуникативных навыков с учетом возрастных </w:t>
      </w:r>
      <w:r w:rsidRPr="006C5D68">
        <w:rPr>
          <w:lang w:val="ru-RU"/>
        </w:rPr>
        <w:br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 xml:space="preserve">возможностей, т.е. способности и готовности общаться на татарском языке в устной (говорение и аудирование) и письменной (чтение и письмо) формах в рамках тематического содержания речи. </w:t>
      </w: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b/>
          <w:color w:val="000000"/>
          <w:sz w:val="24"/>
          <w:lang w:val="ru-RU"/>
        </w:rPr>
        <w:t>Задачи</w:t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 xml:space="preserve"> изучения учебного предмета «Государственный (татарский) язык Республики Татарстан»:</w:t>
      </w:r>
    </w:p>
    <w:p w:rsidR="007E30E9" w:rsidRPr="006C5D68" w:rsidRDefault="006C5D68">
      <w:pPr>
        <w:autoSpaceDE w:val="0"/>
        <w:autoSpaceDN w:val="0"/>
        <w:spacing w:before="178" w:after="0" w:line="262" w:lineRule="auto"/>
        <w:ind w:left="420" w:right="144"/>
        <w:rPr>
          <w:lang w:val="ru-RU"/>
        </w:rPr>
      </w:pP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—  формирование положительной мотивации и устойчивого учебно-познавательного интереса к предмету «Государственный (татарский) язык Республики Татарстан»;</w:t>
      </w:r>
    </w:p>
    <w:p w:rsidR="007E30E9" w:rsidRPr="006C5D68" w:rsidRDefault="006C5D68">
      <w:pPr>
        <w:autoSpaceDE w:val="0"/>
        <w:autoSpaceDN w:val="0"/>
        <w:spacing w:before="240" w:after="0" w:line="271" w:lineRule="auto"/>
        <w:ind w:left="420" w:right="288"/>
        <w:rPr>
          <w:lang w:val="ru-RU"/>
        </w:rPr>
      </w:pP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—  формирование понимания необходимости овладения государственным (татарским) языком Республики Татарстан для межнационального общения, для освоения культуры и традиций народов Республики Татарстан;</w:t>
      </w:r>
    </w:p>
    <w:p w:rsidR="007E30E9" w:rsidRPr="006C5D68" w:rsidRDefault="006C5D68">
      <w:pPr>
        <w:autoSpaceDE w:val="0"/>
        <w:autoSpaceDN w:val="0"/>
        <w:spacing w:before="238" w:after="0" w:line="262" w:lineRule="auto"/>
        <w:ind w:left="420" w:right="864"/>
        <w:rPr>
          <w:lang w:val="ru-RU"/>
        </w:rPr>
      </w:pP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—  развитие личности школьника, его мыслительных, познавательных, коммуникативных способностей, формирование универсальных учебных действий;</w:t>
      </w:r>
    </w:p>
    <w:p w:rsidR="007E30E9" w:rsidRPr="006C5D68" w:rsidRDefault="006C5D68">
      <w:pPr>
        <w:autoSpaceDE w:val="0"/>
        <w:autoSpaceDN w:val="0"/>
        <w:spacing w:before="238" w:after="0" w:line="271" w:lineRule="auto"/>
        <w:ind w:left="420" w:right="144"/>
        <w:rPr>
          <w:lang w:val="ru-RU"/>
        </w:rPr>
      </w:pP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 xml:space="preserve">—  усвоение первоначальных знаний по фонетике, лексике, грамматике, орфографии и </w:t>
      </w:r>
      <w:r w:rsidRPr="006C5D68">
        <w:rPr>
          <w:lang w:val="ru-RU"/>
        </w:rPr>
        <w:br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пунктуации татарского языка, а также развитие умений применять полученные знания в речевой деятельности;</w:t>
      </w:r>
    </w:p>
    <w:p w:rsidR="007E30E9" w:rsidRPr="006C5D68" w:rsidRDefault="006C5D68">
      <w:pPr>
        <w:autoSpaceDE w:val="0"/>
        <w:autoSpaceDN w:val="0"/>
        <w:spacing w:before="238" w:after="0" w:line="230" w:lineRule="auto"/>
        <w:ind w:left="420"/>
        <w:rPr>
          <w:lang w:val="ru-RU"/>
        </w:rPr>
      </w:pP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—  ознакомление с детским пластом татарской литературы;</w:t>
      </w:r>
    </w:p>
    <w:p w:rsidR="007E30E9" w:rsidRPr="006C5D68" w:rsidRDefault="006C5D68">
      <w:pPr>
        <w:autoSpaceDE w:val="0"/>
        <w:autoSpaceDN w:val="0"/>
        <w:spacing w:before="238" w:after="0" w:line="230" w:lineRule="auto"/>
        <w:ind w:left="420"/>
        <w:rPr>
          <w:lang w:val="ru-RU"/>
        </w:rPr>
      </w:pP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—  формирование чувства патриотизма и гордости за свой край, свою страну;</w:t>
      </w:r>
    </w:p>
    <w:p w:rsidR="007E30E9" w:rsidRPr="006C5D68" w:rsidRDefault="006C5D68">
      <w:pPr>
        <w:autoSpaceDE w:val="0"/>
        <w:autoSpaceDN w:val="0"/>
        <w:spacing w:before="238" w:after="0" w:line="262" w:lineRule="auto"/>
        <w:ind w:left="420" w:right="144"/>
        <w:rPr>
          <w:lang w:val="ru-RU"/>
        </w:rPr>
      </w:pP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—  формирование социокультурных умений, позволяющих приобщаться к культуре и традициям татарского народа.</w:t>
      </w:r>
    </w:p>
    <w:p w:rsidR="007E30E9" w:rsidRPr="006C5D68" w:rsidRDefault="007E30E9">
      <w:pPr>
        <w:rPr>
          <w:lang w:val="ru-RU"/>
        </w:rPr>
        <w:sectPr w:rsidR="007E30E9" w:rsidRPr="006C5D68">
          <w:pgSz w:w="11900" w:h="16840"/>
          <w:pgMar w:top="436" w:right="650" w:bottom="48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7E30E9" w:rsidRPr="006C5D68" w:rsidRDefault="007E30E9">
      <w:pPr>
        <w:autoSpaceDE w:val="0"/>
        <w:autoSpaceDN w:val="0"/>
        <w:spacing w:after="78" w:line="220" w:lineRule="exact"/>
        <w:rPr>
          <w:lang w:val="ru-RU"/>
        </w:rPr>
      </w:pPr>
    </w:p>
    <w:p w:rsidR="007E30E9" w:rsidRPr="006C5D68" w:rsidRDefault="006C5D68">
      <w:pPr>
        <w:tabs>
          <w:tab w:val="left" w:pos="180"/>
        </w:tabs>
        <w:autoSpaceDE w:val="0"/>
        <w:autoSpaceDN w:val="0"/>
        <w:spacing w:after="0"/>
        <w:rPr>
          <w:lang w:val="ru-RU"/>
        </w:rPr>
      </w:pP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МЕСТО УЧЕБНОГО ПРЕДМЕТА «ГОСУДАРСТВЕННЫЙ (ТАТАРСКИЙ) ЯЗЫК РЕСПУБЛИКИ ТАТАРСТАН» В УЧЕБНОМ ПЛАНЕ </w:t>
      </w:r>
      <w:r w:rsidRPr="006C5D68">
        <w:rPr>
          <w:lang w:val="ru-RU"/>
        </w:rPr>
        <w:br/>
      </w: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В соответствии с ФГОС НОО учебный предмет «Государственный язык республики Российской Федерации» входит в предметную область «Родной язык и литературное чтение на родном языке».</w:t>
      </w:r>
    </w:p>
    <w:p w:rsidR="007E30E9" w:rsidRPr="006C5D68" w:rsidRDefault="006C5D68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 xml:space="preserve">На уровне начального общего образования максимально допустимое количество учебных часов, выделяемых на изучение предмета «Государственный (татарский) язык Республики Татарстан», – 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2</w:t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 xml:space="preserve"> часа в неделю, что составляет в 1 классе - 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66</w:t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 xml:space="preserve"> часов, во 2-4 классах - по 102 часа.</w:t>
      </w:r>
    </w:p>
    <w:p w:rsidR="007E30E9" w:rsidRPr="006C5D68" w:rsidRDefault="007E30E9">
      <w:pPr>
        <w:rPr>
          <w:lang w:val="ru-RU"/>
        </w:rPr>
        <w:sectPr w:rsidR="007E30E9" w:rsidRPr="006C5D68">
          <w:pgSz w:w="11900" w:h="16840"/>
          <w:pgMar w:top="298" w:right="966" w:bottom="1440" w:left="666" w:header="720" w:footer="720" w:gutter="0"/>
          <w:cols w:space="720" w:equalWidth="0">
            <w:col w:w="10268" w:space="0"/>
          </w:cols>
          <w:docGrid w:linePitch="360"/>
        </w:sectPr>
      </w:pPr>
    </w:p>
    <w:p w:rsidR="007E30E9" w:rsidRPr="006C5D68" w:rsidRDefault="007E30E9">
      <w:pPr>
        <w:autoSpaceDE w:val="0"/>
        <w:autoSpaceDN w:val="0"/>
        <w:spacing w:after="78" w:line="220" w:lineRule="exact"/>
        <w:rPr>
          <w:lang w:val="ru-RU"/>
        </w:rPr>
      </w:pPr>
    </w:p>
    <w:p w:rsidR="007E30E9" w:rsidRPr="006C5D68" w:rsidRDefault="006C5D68">
      <w:pPr>
        <w:autoSpaceDE w:val="0"/>
        <w:autoSpaceDN w:val="0"/>
        <w:spacing w:after="0" w:line="230" w:lineRule="auto"/>
        <w:rPr>
          <w:lang w:val="ru-RU"/>
        </w:rPr>
      </w:pPr>
      <w:r w:rsidRPr="006C5D6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:rsidR="007E30E9" w:rsidRPr="006C5D68" w:rsidRDefault="006C5D68">
      <w:pPr>
        <w:autoSpaceDE w:val="0"/>
        <w:autoSpaceDN w:val="0"/>
        <w:spacing w:before="346" w:after="0" w:line="230" w:lineRule="auto"/>
        <w:rPr>
          <w:lang w:val="ru-RU"/>
        </w:rPr>
      </w:pPr>
      <w:r w:rsidRPr="006C5D68">
        <w:rPr>
          <w:rFonts w:ascii="Times New Roman" w:eastAsia="Times New Roman" w:hAnsi="Times New Roman"/>
          <w:b/>
          <w:color w:val="000000"/>
          <w:sz w:val="24"/>
          <w:lang w:val="ru-RU"/>
        </w:rPr>
        <w:t>1 КЛАСС</w:t>
      </w:r>
    </w:p>
    <w:p w:rsidR="007E30E9" w:rsidRPr="006C5D68" w:rsidRDefault="006C5D68">
      <w:pPr>
        <w:autoSpaceDE w:val="0"/>
        <w:autoSpaceDN w:val="0"/>
        <w:spacing w:before="262" w:after="0" w:line="230" w:lineRule="auto"/>
        <w:rPr>
          <w:lang w:val="ru-RU"/>
        </w:rPr>
      </w:pPr>
      <w:r w:rsidRPr="006C5D68">
        <w:rPr>
          <w:rFonts w:ascii="Times New Roman" w:eastAsia="Times New Roman" w:hAnsi="Times New Roman"/>
          <w:b/>
          <w:color w:val="000000"/>
          <w:sz w:val="24"/>
          <w:lang w:val="ru-RU"/>
        </w:rPr>
        <w:t>Тематическое содержание речи</w:t>
      </w:r>
    </w:p>
    <w:p w:rsidR="007E30E9" w:rsidRPr="006C5D68" w:rsidRDefault="006C5D68">
      <w:pPr>
        <w:autoSpaceDE w:val="0"/>
        <w:autoSpaceDN w:val="0"/>
        <w:spacing w:before="166" w:after="0" w:line="230" w:lineRule="auto"/>
        <w:ind w:left="180"/>
        <w:rPr>
          <w:lang w:val="ru-RU"/>
        </w:rPr>
      </w:pP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1. Мир моего «Я»: Давайте познакомимся. Я и моя семья. Здоровье.</w:t>
      </w:r>
    </w:p>
    <w:p w:rsidR="007E30E9" w:rsidRPr="006C5D68" w:rsidRDefault="006C5D68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2. Мир моих увлечений: Спорт и спортивные игры. Любимые игрушки.</w:t>
      </w:r>
    </w:p>
    <w:p w:rsidR="007E30E9" w:rsidRPr="006C5D68" w:rsidRDefault="006C5D68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3. Мир вокруг меня: Моя школа. В магазине. Времена года (зима, лето).</w:t>
      </w:r>
    </w:p>
    <w:p w:rsidR="007E30E9" w:rsidRPr="006C5D68" w:rsidRDefault="006C5D68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4. Моя Родина: Столицы России и Татарстана. Наш город. Наше село. Животный мир.</w:t>
      </w:r>
    </w:p>
    <w:p w:rsidR="007E30E9" w:rsidRPr="006C5D68" w:rsidRDefault="006C5D68">
      <w:pPr>
        <w:autoSpaceDE w:val="0"/>
        <w:autoSpaceDN w:val="0"/>
        <w:spacing w:before="264" w:after="0" w:line="230" w:lineRule="auto"/>
        <w:rPr>
          <w:lang w:val="ru-RU"/>
        </w:rPr>
      </w:pPr>
      <w:r w:rsidRPr="006C5D68">
        <w:rPr>
          <w:rFonts w:ascii="Times New Roman" w:eastAsia="Times New Roman" w:hAnsi="Times New Roman"/>
          <w:b/>
          <w:color w:val="000000"/>
          <w:sz w:val="24"/>
          <w:lang w:val="ru-RU"/>
        </w:rPr>
        <w:t>Умения по видам речевой деятельности</w:t>
      </w:r>
    </w:p>
    <w:p w:rsidR="007E30E9" w:rsidRPr="006C5D68" w:rsidRDefault="006C5D68">
      <w:pPr>
        <w:autoSpaceDE w:val="0"/>
        <w:autoSpaceDN w:val="0"/>
        <w:spacing w:before="168" w:after="0" w:line="262" w:lineRule="auto"/>
        <w:ind w:left="180" w:right="6912"/>
        <w:rPr>
          <w:lang w:val="ru-RU"/>
        </w:rPr>
      </w:pPr>
      <w:r w:rsidRPr="006C5D6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Аудирование </w:t>
      </w:r>
      <w:r w:rsidRPr="006C5D68">
        <w:rPr>
          <w:lang w:val="ru-RU"/>
        </w:rPr>
        <w:br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Восприятие и понимание на слух:</w:t>
      </w:r>
    </w:p>
    <w:p w:rsidR="007E30E9" w:rsidRPr="006C5D68" w:rsidRDefault="006C5D68">
      <w:pPr>
        <w:autoSpaceDE w:val="0"/>
        <w:autoSpaceDN w:val="0"/>
        <w:spacing w:before="178" w:after="0" w:line="230" w:lineRule="auto"/>
        <w:ind w:left="420"/>
        <w:rPr>
          <w:lang w:val="ru-RU"/>
        </w:rPr>
      </w:pP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—  несложных высказываний, произносимых учителем на уроке;</w:t>
      </w:r>
    </w:p>
    <w:p w:rsidR="007E30E9" w:rsidRPr="006C5D68" w:rsidRDefault="006C5D68">
      <w:pPr>
        <w:autoSpaceDE w:val="0"/>
        <w:autoSpaceDN w:val="0"/>
        <w:spacing w:before="238" w:after="0" w:line="230" w:lineRule="auto"/>
        <w:ind w:left="420"/>
        <w:rPr>
          <w:lang w:val="ru-RU"/>
        </w:rPr>
      </w:pP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—  выполнение упражнений на снятие фонетических трудностей;</w:t>
      </w:r>
    </w:p>
    <w:p w:rsidR="007E30E9" w:rsidRPr="006C5D68" w:rsidRDefault="006C5D68">
      <w:pPr>
        <w:autoSpaceDE w:val="0"/>
        <w:autoSpaceDN w:val="0"/>
        <w:spacing w:before="238" w:after="0" w:line="230" w:lineRule="auto"/>
        <w:ind w:left="420"/>
        <w:rPr>
          <w:lang w:val="ru-RU"/>
        </w:rPr>
      </w:pP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—  лингвистических компонентов речи: фонемы, морфемы, слова, мини-тексты;</w:t>
      </w:r>
    </w:p>
    <w:p w:rsidR="007E30E9" w:rsidRPr="006C5D68" w:rsidRDefault="006C5D68">
      <w:pPr>
        <w:autoSpaceDE w:val="0"/>
        <w:autoSpaceDN w:val="0"/>
        <w:spacing w:before="238" w:after="0" w:line="230" w:lineRule="auto"/>
        <w:ind w:left="420"/>
        <w:rPr>
          <w:lang w:val="ru-RU"/>
        </w:rPr>
      </w:pP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—  восприятие и понимание утвердительных, вопросительных, отрицательных предложений;</w:t>
      </w:r>
    </w:p>
    <w:p w:rsidR="007E30E9" w:rsidRPr="006C5D68" w:rsidRDefault="006C5D68">
      <w:pPr>
        <w:autoSpaceDE w:val="0"/>
        <w:autoSpaceDN w:val="0"/>
        <w:spacing w:before="238" w:after="0" w:line="262" w:lineRule="auto"/>
        <w:ind w:left="420" w:right="144"/>
        <w:rPr>
          <w:lang w:val="ru-RU"/>
        </w:rPr>
      </w:pP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—  несложных адаптированных аутентичных текстов, содержащих отдельные незнакомые слова по изученным темам.</w:t>
      </w:r>
    </w:p>
    <w:p w:rsidR="007E30E9" w:rsidRPr="006C5D68" w:rsidRDefault="006C5D68">
      <w:pPr>
        <w:autoSpaceDE w:val="0"/>
        <w:autoSpaceDN w:val="0"/>
        <w:spacing w:before="178" w:after="0" w:line="262" w:lineRule="auto"/>
        <w:ind w:left="180" w:right="8208"/>
        <w:rPr>
          <w:lang w:val="ru-RU"/>
        </w:rPr>
      </w:pPr>
      <w:r w:rsidRPr="006C5D6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Говорение </w:t>
      </w:r>
      <w:r w:rsidRPr="006C5D68">
        <w:rPr>
          <w:lang w:val="ru-RU"/>
        </w:rPr>
        <w:br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Диалогическая речь:</w:t>
      </w:r>
    </w:p>
    <w:p w:rsidR="007E30E9" w:rsidRPr="006C5D68" w:rsidRDefault="006C5D68">
      <w:pPr>
        <w:autoSpaceDE w:val="0"/>
        <w:autoSpaceDN w:val="0"/>
        <w:spacing w:before="178" w:after="0" w:line="230" w:lineRule="auto"/>
        <w:ind w:left="420"/>
        <w:rPr>
          <w:lang w:val="ru-RU"/>
        </w:rPr>
      </w:pP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—  умение задавать вопросы по изученным темам и отвечать на них;</w:t>
      </w:r>
    </w:p>
    <w:p w:rsidR="007E30E9" w:rsidRPr="006C5D68" w:rsidRDefault="006C5D68">
      <w:pPr>
        <w:autoSpaceDE w:val="0"/>
        <w:autoSpaceDN w:val="0"/>
        <w:spacing w:before="238" w:after="0" w:line="262" w:lineRule="auto"/>
        <w:ind w:left="420"/>
        <w:rPr>
          <w:lang w:val="ru-RU"/>
        </w:rPr>
      </w:pP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—  составление диалога этикетного характера: приветствие, знакомство с собеседником, начало и завершение разговора;</w:t>
      </w:r>
    </w:p>
    <w:p w:rsidR="007E30E9" w:rsidRPr="006C5D68" w:rsidRDefault="006C5D68">
      <w:pPr>
        <w:autoSpaceDE w:val="0"/>
        <w:autoSpaceDN w:val="0"/>
        <w:spacing w:before="238" w:after="0" w:line="262" w:lineRule="auto"/>
        <w:ind w:left="420" w:right="576"/>
        <w:rPr>
          <w:lang w:val="ru-RU"/>
        </w:rPr>
      </w:pP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—  приглашение собеседника к совместной деятельности, вежливое согласие / несогласие на предложение собеседника.</w:t>
      </w:r>
    </w:p>
    <w:p w:rsidR="007E30E9" w:rsidRPr="006C5D68" w:rsidRDefault="006C5D68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Монологическая речь:</w:t>
      </w:r>
    </w:p>
    <w:p w:rsidR="007E30E9" w:rsidRPr="006C5D68" w:rsidRDefault="006C5D68">
      <w:pPr>
        <w:autoSpaceDE w:val="0"/>
        <w:autoSpaceDN w:val="0"/>
        <w:spacing w:before="180" w:after="0" w:line="262" w:lineRule="auto"/>
        <w:ind w:left="420" w:right="720"/>
        <w:rPr>
          <w:lang w:val="ru-RU"/>
        </w:rPr>
      </w:pP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—  составление небольшого высказывания в соответствии с учебной ситуацией в пределах программного языкового материала;</w:t>
      </w:r>
    </w:p>
    <w:p w:rsidR="007E30E9" w:rsidRPr="006C5D68" w:rsidRDefault="006C5D68">
      <w:pPr>
        <w:autoSpaceDE w:val="0"/>
        <w:autoSpaceDN w:val="0"/>
        <w:spacing w:before="238" w:after="0" w:line="262" w:lineRule="auto"/>
        <w:ind w:left="420"/>
        <w:rPr>
          <w:lang w:val="ru-RU"/>
        </w:rPr>
      </w:pP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—  составление небольшого рассказа о себе, членах семьи, школе, покупках, о любимой игрушке, временах года, о своем городе (селе).</w:t>
      </w:r>
    </w:p>
    <w:p w:rsidR="007E30E9" w:rsidRPr="006C5D68" w:rsidRDefault="006C5D68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6C5D68">
        <w:rPr>
          <w:rFonts w:ascii="Times New Roman" w:eastAsia="Times New Roman" w:hAnsi="Times New Roman"/>
          <w:b/>
          <w:color w:val="000000"/>
          <w:sz w:val="24"/>
          <w:lang w:val="ru-RU"/>
        </w:rPr>
        <w:t>Смысловое чтение</w:t>
      </w:r>
    </w:p>
    <w:p w:rsidR="007E30E9" w:rsidRPr="006C5D68" w:rsidRDefault="006C5D68">
      <w:pPr>
        <w:autoSpaceDE w:val="0"/>
        <w:autoSpaceDN w:val="0"/>
        <w:spacing w:before="178" w:after="0" w:line="271" w:lineRule="auto"/>
        <w:ind w:left="420" w:right="144"/>
        <w:rPr>
          <w:lang w:val="ru-RU"/>
        </w:rPr>
      </w:pP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—  читать про себя и понимать несложные адаптированные аутентичные тексты, содержащие отдельные незнакомые слова, с пониманием основного содержания / понимание запрашиваемой информации.</w:t>
      </w:r>
    </w:p>
    <w:p w:rsidR="007E30E9" w:rsidRPr="006C5D68" w:rsidRDefault="006C5D68">
      <w:pPr>
        <w:autoSpaceDE w:val="0"/>
        <w:autoSpaceDN w:val="0"/>
        <w:spacing w:before="238" w:after="0" w:line="230" w:lineRule="auto"/>
        <w:ind w:left="420"/>
        <w:rPr>
          <w:lang w:val="ru-RU"/>
        </w:rPr>
      </w:pP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—  умение соотносить графический образ слова с его звуковым образом;</w:t>
      </w:r>
    </w:p>
    <w:p w:rsidR="007E30E9" w:rsidRPr="006C5D68" w:rsidRDefault="006C5D68">
      <w:pPr>
        <w:autoSpaceDE w:val="0"/>
        <w:autoSpaceDN w:val="0"/>
        <w:spacing w:before="238" w:after="0" w:line="230" w:lineRule="auto"/>
        <w:ind w:left="420"/>
        <w:rPr>
          <w:lang w:val="ru-RU"/>
        </w:rPr>
      </w:pP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—  восприятие печатного слова;</w:t>
      </w:r>
    </w:p>
    <w:p w:rsidR="007E30E9" w:rsidRPr="006C5D68" w:rsidRDefault="006C5D68">
      <w:pPr>
        <w:autoSpaceDE w:val="0"/>
        <w:autoSpaceDN w:val="0"/>
        <w:spacing w:before="238" w:after="0" w:line="230" w:lineRule="auto"/>
        <w:ind w:left="420"/>
        <w:rPr>
          <w:lang w:val="ru-RU"/>
        </w:rPr>
      </w:pP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—  соблюдение орфоэпических и интонационных норм чтения.</w:t>
      </w:r>
    </w:p>
    <w:p w:rsidR="007E30E9" w:rsidRPr="006C5D68" w:rsidRDefault="006C5D68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Тексты для чтения: ситуативные диалоги, короткие рассказы, стихи.</w:t>
      </w:r>
    </w:p>
    <w:p w:rsidR="007E30E9" w:rsidRPr="006C5D68" w:rsidRDefault="007E30E9">
      <w:pPr>
        <w:rPr>
          <w:lang w:val="ru-RU"/>
        </w:rPr>
        <w:sectPr w:rsidR="007E30E9" w:rsidRPr="006C5D68">
          <w:pgSz w:w="11900" w:h="16840"/>
          <w:pgMar w:top="298" w:right="650" w:bottom="41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7E30E9" w:rsidRPr="006C5D68" w:rsidRDefault="007E30E9">
      <w:pPr>
        <w:autoSpaceDE w:val="0"/>
        <w:autoSpaceDN w:val="0"/>
        <w:spacing w:after="78" w:line="220" w:lineRule="exact"/>
        <w:rPr>
          <w:lang w:val="ru-RU"/>
        </w:rPr>
      </w:pPr>
    </w:p>
    <w:p w:rsidR="007E30E9" w:rsidRPr="006C5D68" w:rsidRDefault="006C5D68">
      <w:pPr>
        <w:autoSpaceDE w:val="0"/>
        <w:autoSpaceDN w:val="0"/>
        <w:spacing w:after="0" w:line="358" w:lineRule="auto"/>
        <w:ind w:left="420" w:right="288" w:hanging="240"/>
        <w:rPr>
          <w:lang w:val="ru-RU"/>
        </w:rPr>
      </w:pPr>
      <w:r w:rsidRPr="006C5D68">
        <w:rPr>
          <w:rFonts w:ascii="Times New Roman" w:eastAsia="Times New Roman" w:hAnsi="Times New Roman"/>
          <w:b/>
          <w:color w:val="000000"/>
          <w:sz w:val="24"/>
          <w:lang w:val="ru-RU"/>
        </w:rPr>
        <w:t>Письмо</w:t>
      </w:r>
      <w:r w:rsidRPr="006C5D68">
        <w:rPr>
          <w:lang w:val="ru-RU"/>
        </w:rPr>
        <w:br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—  овладение техникой письма (написание букв татарского алфавита, специфичных татарских букв ə, ө, ү, җ, ң, һ; буквосочетаний, слов);</w:t>
      </w:r>
      <w:r w:rsidRPr="006C5D68">
        <w:rPr>
          <w:lang w:val="ru-RU"/>
        </w:rPr>
        <w:br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—  вставка пропущенных букв в слово или слов в предложение;</w:t>
      </w:r>
      <w:r w:rsidRPr="006C5D68">
        <w:rPr>
          <w:lang w:val="ru-RU"/>
        </w:rPr>
        <w:br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—  дописывание предложений в соответствии с решаемой учебной задачей.</w:t>
      </w:r>
    </w:p>
    <w:p w:rsidR="007E30E9" w:rsidRPr="006C5D68" w:rsidRDefault="006C5D68">
      <w:pPr>
        <w:tabs>
          <w:tab w:val="left" w:pos="180"/>
          <w:tab w:val="left" w:pos="420"/>
        </w:tabs>
        <w:autoSpaceDE w:val="0"/>
        <w:autoSpaceDN w:val="0"/>
        <w:spacing w:before="322" w:after="0" w:line="382" w:lineRule="auto"/>
        <w:rPr>
          <w:lang w:val="ru-RU"/>
        </w:rPr>
      </w:pPr>
      <w:r w:rsidRPr="006C5D6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Языковые знания и навыки </w:t>
      </w:r>
      <w:r w:rsidRPr="006C5D68">
        <w:rPr>
          <w:lang w:val="ru-RU"/>
        </w:rPr>
        <w:br/>
      </w: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b/>
          <w:color w:val="000000"/>
          <w:sz w:val="24"/>
          <w:lang w:val="ru-RU"/>
        </w:rPr>
        <w:t>Фонетическая сторона речи</w:t>
      </w:r>
      <w:r w:rsidRPr="006C5D68">
        <w:rPr>
          <w:lang w:val="ru-RU"/>
        </w:rPr>
        <w:br/>
      </w: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правильное произношение гласных и согласных звуков татарского языка; твердых и мягких </w:t>
      </w: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гласных звуков; звонких и глухих согласных звуков;</w:t>
      </w:r>
      <w:r w:rsidRPr="006C5D68">
        <w:rPr>
          <w:lang w:val="ru-RU"/>
        </w:rPr>
        <w:br/>
      </w: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—  сопоставление гласных и согласных звуков татарского и русского языков;</w:t>
      </w:r>
      <w:r w:rsidRPr="006C5D68">
        <w:rPr>
          <w:lang w:val="ru-RU"/>
        </w:rPr>
        <w:br/>
      </w: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—  знаки транскрипции;</w:t>
      </w:r>
      <w:r w:rsidRPr="006C5D68">
        <w:rPr>
          <w:lang w:val="ru-RU"/>
        </w:rPr>
        <w:br/>
      </w: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—  слоги, перенос слов;</w:t>
      </w:r>
      <w:r w:rsidRPr="006C5D68">
        <w:rPr>
          <w:lang w:val="ru-RU"/>
        </w:rPr>
        <w:br/>
      </w: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—  словесное ударение;</w:t>
      </w:r>
      <w:r w:rsidRPr="006C5D68">
        <w:rPr>
          <w:lang w:val="ru-RU"/>
        </w:rPr>
        <w:br/>
      </w: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—  интонация приветствия, прощания, обращения, просьбы, приказа;</w:t>
      </w:r>
      <w:r w:rsidRPr="006C5D68">
        <w:rPr>
          <w:lang w:val="ru-RU"/>
        </w:rPr>
        <w:br/>
      </w: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—  произношение слов с соблюдением правильного ударения и фраз с соблюдением их ритмико-</w:t>
      </w: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интонационных особенностей.</w:t>
      </w:r>
    </w:p>
    <w:p w:rsidR="007E30E9" w:rsidRPr="006C5D68" w:rsidRDefault="006C5D68">
      <w:pPr>
        <w:autoSpaceDE w:val="0"/>
        <w:autoSpaceDN w:val="0"/>
        <w:spacing w:before="178" w:after="0" w:line="386" w:lineRule="auto"/>
        <w:ind w:left="420" w:right="2304" w:hanging="240"/>
        <w:rPr>
          <w:lang w:val="ru-RU"/>
        </w:rPr>
      </w:pPr>
      <w:r w:rsidRPr="006C5D68">
        <w:rPr>
          <w:rFonts w:ascii="Times New Roman" w:eastAsia="Times New Roman" w:hAnsi="Times New Roman"/>
          <w:b/>
          <w:color w:val="000000"/>
          <w:sz w:val="24"/>
          <w:lang w:val="ru-RU"/>
        </w:rPr>
        <w:t>Графика, орфография и пунктуация</w:t>
      </w:r>
      <w:r w:rsidRPr="006C5D68">
        <w:rPr>
          <w:lang w:val="ru-RU"/>
        </w:rPr>
        <w:br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—  правильное правописание татарских букв;</w:t>
      </w:r>
      <w:r w:rsidRPr="006C5D68">
        <w:rPr>
          <w:lang w:val="ru-RU"/>
        </w:rPr>
        <w:br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—  правильное написание изученных слов;</w:t>
      </w:r>
      <w:r w:rsidRPr="006C5D68">
        <w:rPr>
          <w:lang w:val="ru-RU"/>
        </w:rPr>
        <w:br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—  заглавная буква в начале предложения и в именах собственных;—  знаки препинания в конце предложения (точка, вопросительный знак).</w:t>
      </w:r>
    </w:p>
    <w:p w:rsidR="007E30E9" w:rsidRPr="006C5D68" w:rsidRDefault="006C5D68">
      <w:pPr>
        <w:autoSpaceDE w:val="0"/>
        <w:autoSpaceDN w:val="0"/>
        <w:spacing w:before="178" w:after="0" w:line="300" w:lineRule="auto"/>
        <w:ind w:left="420" w:hanging="240"/>
        <w:rPr>
          <w:lang w:val="ru-RU"/>
        </w:rPr>
      </w:pPr>
      <w:r w:rsidRPr="006C5D68">
        <w:rPr>
          <w:rFonts w:ascii="Times New Roman" w:eastAsia="Times New Roman" w:hAnsi="Times New Roman"/>
          <w:b/>
          <w:color w:val="000000"/>
          <w:sz w:val="24"/>
          <w:lang w:val="ru-RU"/>
        </w:rPr>
        <w:t>Лексическая сторона речи</w:t>
      </w:r>
      <w:r w:rsidRPr="006C5D68">
        <w:rPr>
          <w:lang w:val="ru-RU"/>
        </w:rPr>
        <w:br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распознавание и употребление в устной и письменной речи не менее 100 лексических единиц (слов, словосочетаний, речевых клише), обслуживающих ситуации общения в рамках </w:t>
      </w:r>
      <w:r w:rsidRPr="006C5D68">
        <w:rPr>
          <w:lang w:val="ru-RU"/>
        </w:rPr>
        <w:br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тематического содержания речи для 1 класса; слов-названий предметов, их признаков, действий предметов; заимствованных слов.</w:t>
      </w:r>
    </w:p>
    <w:p w:rsidR="007E30E9" w:rsidRPr="006C5D68" w:rsidRDefault="006C5D68">
      <w:pPr>
        <w:tabs>
          <w:tab w:val="left" w:pos="180"/>
          <w:tab w:val="left" w:pos="420"/>
        </w:tabs>
        <w:autoSpaceDE w:val="0"/>
        <w:autoSpaceDN w:val="0"/>
        <w:spacing w:before="178" w:after="0" w:line="360" w:lineRule="auto"/>
        <w:ind w:right="288"/>
        <w:rPr>
          <w:lang w:val="ru-RU"/>
        </w:rPr>
      </w:pP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Грамматическая сторона речи </w:t>
      </w:r>
      <w:r w:rsidRPr="006C5D68">
        <w:rPr>
          <w:lang w:val="ru-RU"/>
        </w:rPr>
        <w:br/>
      </w: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Распознавание в письменном и звучащем тексте и употребление в устной и письменной речи изученных грамматических форм:</w:t>
      </w:r>
      <w:r w:rsidRPr="006C5D68">
        <w:rPr>
          <w:lang w:val="ru-RU"/>
        </w:rPr>
        <w:br/>
      </w: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—  имена существительные в единственном и множественном числах;</w:t>
      </w:r>
      <w:r w:rsidRPr="006C5D68">
        <w:rPr>
          <w:lang w:val="ru-RU"/>
        </w:rPr>
        <w:br/>
      </w: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—  вопросительные местоимения «кем?», «нəрсə?», «кая?», «кайда?», «ничə?», «ничəнче?»,</w:t>
      </w: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«нинди?», «нишли?»;</w:t>
      </w:r>
      <w:r w:rsidRPr="006C5D68">
        <w:rPr>
          <w:lang w:val="ru-RU"/>
        </w:rPr>
        <w:br/>
      </w: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 xml:space="preserve">—  существительные с аффиксами принадлежности </w:t>
      </w:r>
      <w:r>
        <w:rPr>
          <w:rFonts w:ascii="Times New Roman" w:eastAsia="Times New Roman" w:hAnsi="Times New Roman"/>
          <w:color w:val="000000"/>
          <w:sz w:val="24"/>
        </w:rPr>
        <w:t>I</w:t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II</w:t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 xml:space="preserve"> лица единственного числа;</w:t>
      </w:r>
      <w:r w:rsidRPr="006C5D68">
        <w:rPr>
          <w:lang w:val="ru-RU"/>
        </w:rPr>
        <w:br/>
      </w: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—  имена прилагательные, обозначающие цвет;</w:t>
      </w:r>
      <w:r w:rsidRPr="006C5D68">
        <w:rPr>
          <w:lang w:val="ru-RU"/>
        </w:rPr>
        <w:br/>
      </w: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—  конструкция «имя прилагательное + имя существительное» во мн. числе (яхшы укучылар);</w:t>
      </w:r>
    </w:p>
    <w:p w:rsidR="007E30E9" w:rsidRPr="006C5D68" w:rsidRDefault="007E30E9">
      <w:pPr>
        <w:rPr>
          <w:lang w:val="ru-RU"/>
        </w:rPr>
        <w:sectPr w:rsidR="007E30E9" w:rsidRPr="006C5D68">
          <w:pgSz w:w="11900" w:h="16840"/>
          <w:pgMar w:top="298" w:right="784" w:bottom="408" w:left="666" w:header="720" w:footer="720" w:gutter="0"/>
          <w:cols w:space="720" w:equalWidth="0">
            <w:col w:w="10450" w:space="0"/>
          </w:cols>
          <w:docGrid w:linePitch="360"/>
        </w:sectPr>
      </w:pPr>
    </w:p>
    <w:p w:rsidR="007E30E9" w:rsidRPr="006C5D68" w:rsidRDefault="007E30E9">
      <w:pPr>
        <w:autoSpaceDE w:val="0"/>
        <w:autoSpaceDN w:val="0"/>
        <w:spacing w:after="108" w:line="220" w:lineRule="exact"/>
        <w:rPr>
          <w:lang w:val="ru-RU"/>
        </w:rPr>
      </w:pPr>
    </w:p>
    <w:p w:rsidR="007E30E9" w:rsidRPr="006C5D68" w:rsidRDefault="006C5D68">
      <w:pPr>
        <w:autoSpaceDE w:val="0"/>
        <w:autoSpaceDN w:val="0"/>
        <w:spacing w:after="0" w:line="230" w:lineRule="auto"/>
        <w:ind w:left="420"/>
        <w:rPr>
          <w:lang w:val="ru-RU"/>
        </w:rPr>
      </w:pP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—  существительные в направительном и местно-временном падежах;</w:t>
      </w:r>
    </w:p>
    <w:p w:rsidR="007E30E9" w:rsidRPr="006C5D68" w:rsidRDefault="006C5D68">
      <w:pPr>
        <w:autoSpaceDE w:val="0"/>
        <w:autoSpaceDN w:val="0"/>
        <w:spacing w:before="238" w:after="0" w:line="230" w:lineRule="auto"/>
        <w:ind w:left="420"/>
        <w:rPr>
          <w:lang w:val="ru-RU"/>
        </w:rPr>
      </w:pP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—  количественные и порядковые числительные (1–10);</w:t>
      </w:r>
    </w:p>
    <w:p w:rsidR="007E30E9" w:rsidRPr="006C5D68" w:rsidRDefault="006C5D68">
      <w:pPr>
        <w:autoSpaceDE w:val="0"/>
        <w:autoSpaceDN w:val="0"/>
        <w:spacing w:before="238" w:after="0" w:line="230" w:lineRule="auto"/>
        <w:ind w:left="420"/>
        <w:rPr>
          <w:lang w:val="ru-RU"/>
        </w:rPr>
      </w:pP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—  конструкция «числительное + имя существительное» в ед. числе (биш укучы);</w:t>
      </w:r>
    </w:p>
    <w:p w:rsidR="007E30E9" w:rsidRPr="006C5D68" w:rsidRDefault="006C5D68">
      <w:pPr>
        <w:autoSpaceDE w:val="0"/>
        <w:autoSpaceDN w:val="0"/>
        <w:spacing w:before="238" w:after="0" w:line="262" w:lineRule="auto"/>
        <w:ind w:left="420" w:right="288"/>
        <w:rPr>
          <w:lang w:val="ru-RU"/>
        </w:rPr>
      </w:pP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—  личные местоимения в именительном падеже: мин, син; в притяжательном падеже: минем, синең; в направительном падеже: миңа, сиңа;</w:t>
      </w:r>
    </w:p>
    <w:p w:rsidR="007E30E9" w:rsidRPr="006C5D68" w:rsidRDefault="006C5D68">
      <w:pPr>
        <w:autoSpaceDE w:val="0"/>
        <w:autoSpaceDN w:val="0"/>
        <w:spacing w:before="238" w:after="0" w:line="230" w:lineRule="auto"/>
        <w:ind w:left="420"/>
        <w:rPr>
          <w:lang w:val="ru-RU"/>
        </w:rPr>
      </w:pP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—  указательное местоимение «бу»;</w:t>
      </w:r>
    </w:p>
    <w:p w:rsidR="007E30E9" w:rsidRPr="006C5D68" w:rsidRDefault="006C5D68">
      <w:pPr>
        <w:autoSpaceDE w:val="0"/>
        <w:autoSpaceDN w:val="0"/>
        <w:spacing w:before="238" w:after="0" w:line="230" w:lineRule="auto"/>
        <w:ind w:left="420"/>
        <w:rPr>
          <w:lang w:val="ru-RU"/>
        </w:rPr>
      </w:pP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 xml:space="preserve">—  глаголы настоящего времени </w:t>
      </w:r>
      <w:r>
        <w:rPr>
          <w:rFonts w:ascii="Times New Roman" w:eastAsia="Times New Roman" w:hAnsi="Times New Roman"/>
          <w:color w:val="000000"/>
          <w:sz w:val="24"/>
        </w:rPr>
        <w:t>I</w:t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II</w:t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III</w:t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 xml:space="preserve"> лица единственного числа в утвердительной форме;</w:t>
      </w:r>
    </w:p>
    <w:p w:rsidR="007E30E9" w:rsidRPr="006C5D68" w:rsidRDefault="006C5D68">
      <w:pPr>
        <w:autoSpaceDE w:val="0"/>
        <w:autoSpaceDN w:val="0"/>
        <w:spacing w:before="240" w:after="0" w:line="230" w:lineRule="auto"/>
        <w:ind w:left="420"/>
        <w:rPr>
          <w:lang w:val="ru-RU"/>
        </w:rPr>
      </w:pP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—  частицы -мы / -ме, түгел;</w:t>
      </w:r>
    </w:p>
    <w:p w:rsidR="007E30E9" w:rsidRPr="006C5D68" w:rsidRDefault="006C5D68">
      <w:pPr>
        <w:autoSpaceDE w:val="0"/>
        <w:autoSpaceDN w:val="0"/>
        <w:spacing w:before="240" w:after="0" w:line="230" w:lineRule="auto"/>
        <w:ind w:left="420"/>
        <w:rPr>
          <w:lang w:val="ru-RU"/>
        </w:rPr>
      </w:pP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—  послелог «белəн» с именами существительными.</w:t>
      </w:r>
    </w:p>
    <w:p w:rsidR="007E30E9" w:rsidRPr="006C5D68" w:rsidRDefault="006C5D68">
      <w:pPr>
        <w:autoSpaceDE w:val="0"/>
        <w:autoSpaceDN w:val="0"/>
        <w:spacing w:before="322" w:after="0" w:line="230" w:lineRule="auto"/>
        <w:rPr>
          <w:lang w:val="ru-RU"/>
        </w:rPr>
      </w:pPr>
      <w:r w:rsidRPr="006C5D68">
        <w:rPr>
          <w:rFonts w:ascii="Times New Roman" w:eastAsia="Times New Roman" w:hAnsi="Times New Roman"/>
          <w:b/>
          <w:color w:val="000000"/>
          <w:sz w:val="24"/>
          <w:lang w:val="ru-RU"/>
        </w:rPr>
        <w:t>Социокультурные знания и умения</w:t>
      </w:r>
    </w:p>
    <w:p w:rsidR="007E30E9" w:rsidRPr="006C5D68" w:rsidRDefault="006C5D68">
      <w:pPr>
        <w:autoSpaceDE w:val="0"/>
        <w:autoSpaceDN w:val="0"/>
        <w:spacing w:before="226" w:after="0" w:line="271" w:lineRule="auto"/>
        <w:ind w:left="420"/>
        <w:rPr>
          <w:lang w:val="ru-RU"/>
        </w:rPr>
      </w:pP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—  знание и использование элементарных социокультурных элементов речевого поведенческого этикета, принятых в татарском языке, в ситуациях общения (приветствие, прощание, знакомство, выражение благодарности, извинение);</w:t>
      </w:r>
    </w:p>
    <w:p w:rsidR="007E30E9" w:rsidRPr="006C5D68" w:rsidRDefault="006C5D68">
      <w:pPr>
        <w:autoSpaceDE w:val="0"/>
        <w:autoSpaceDN w:val="0"/>
        <w:spacing w:before="238" w:after="0" w:line="262" w:lineRule="auto"/>
        <w:ind w:left="420"/>
        <w:rPr>
          <w:lang w:val="ru-RU"/>
        </w:rPr>
      </w:pP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—  знание небольших произведений татарского детского фольклора (рифмовки, стихи, песенки), персонажей детских книг;</w:t>
      </w:r>
    </w:p>
    <w:p w:rsidR="007E30E9" w:rsidRPr="006C5D68" w:rsidRDefault="006C5D68">
      <w:pPr>
        <w:autoSpaceDE w:val="0"/>
        <w:autoSpaceDN w:val="0"/>
        <w:spacing w:before="238" w:after="0" w:line="230" w:lineRule="auto"/>
        <w:ind w:left="420"/>
        <w:rPr>
          <w:lang w:val="ru-RU"/>
        </w:rPr>
      </w:pP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—  знание названий родной страны, родного края и их столиц, городов на татарском языке.</w:t>
      </w:r>
    </w:p>
    <w:p w:rsidR="007E30E9" w:rsidRPr="006C5D68" w:rsidRDefault="006C5D68">
      <w:pPr>
        <w:autoSpaceDE w:val="0"/>
        <w:autoSpaceDN w:val="0"/>
        <w:spacing w:before="322" w:after="0" w:line="230" w:lineRule="auto"/>
        <w:rPr>
          <w:lang w:val="ru-RU"/>
        </w:rPr>
      </w:pPr>
      <w:r w:rsidRPr="006C5D68">
        <w:rPr>
          <w:rFonts w:ascii="Times New Roman" w:eastAsia="Times New Roman" w:hAnsi="Times New Roman"/>
          <w:b/>
          <w:color w:val="000000"/>
          <w:sz w:val="24"/>
          <w:lang w:val="ru-RU"/>
        </w:rPr>
        <w:t>Компенсаторные умения</w:t>
      </w:r>
    </w:p>
    <w:p w:rsidR="007E30E9" w:rsidRPr="006C5D68" w:rsidRDefault="006C5D68">
      <w:pPr>
        <w:autoSpaceDE w:val="0"/>
        <w:autoSpaceDN w:val="0"/>
        <w:spacing w:before="226" w:after="0" w:line="262" w:lineRule="auto"/>
        <w:ind w:left="420" w:right="864"/>
        <w:rPr>
          <w:lang w:val="ru-RU"/>
        </w:rPr>
      </w:pP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—  использование при чтении и аудировании языковой догадки (умения понять значение незнакомого слова или новое значение знакомого слова по контексту);</w:t>
      </w:r>
    </w:p>
    <w:p w:rsidR="007E30E9" w:rsidRPr="006C5D68" w:rsidRDefault="006C5D68">
      <w:pPr>
        <w:autoSpaceDE w:val="0"/>
        <w:autoSpaceDN w:val="0"/>
        <w:spacing w:before="238" w:after="0" w:line="262" w:lineRule="auto"/>
        <w:ind w:left="420" w:right="288"/>
        <w:rPr>
          <w:lang w:val="ru-RU"/>
        </w:rPr>
      </w:pP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—  использование в качестве опоры при создании собственных высказываний ключевых слов, вопросов, иллюстраций.</w:t>
      </w:r>
    </w:p>
    <w:p w:rsidR="007E30E9" w:rsidRPr="006C5D68" w:rsidRDefault="006C5D68">
      <w:pPr>
        <w:autoSpaceDE w:val="0"/>
        <w:autoSpaceDN w:val="0"/>
        <w:spacing w:before="322" w:after="0" w:line="230" w:lineRule="auto"/>
        <w:rPr>
          <w:lang w:val="ru-RU"/>
        </w:rPr>
      </w:pPr>
      <w:r w:rsidRPr="006C5D68">
        <w:rPr>
          <w:rFonts w:ascii="Times New Roman" w:eastAsia="Times New Roman" w:hAnsi="Times New Roman"/>
          <w:b/>
          <w:color w:val="000000"/>
          <w:sz w:val="24"/>
          <w:lang w:val="ru-RU"/>
        </w:rPr>
        <w:t>2 КЛАСС</w:t>
      </w:r>
    </w:p>
    <w:p w:rsidR="007E30E9" w:rsidRPr="006C5D68" w:rsidRDefault="006C5D68">
      <w:pPr>
        <w:autoSpaceDE w:val="0"/>
        <w:autoSpaceDN w:val="0"/>
        <w:spacing w:before="264" w:after="0" w:line="230" w:lineRule="auto"/>
        <w:rPr>
          <w:lang w:val="ru-RU"/>
        </w:rPr>
      </w:pPr>
      <w:r w:rsidRPr="006C5D68">
        <w:rPr>
          <w:rFonts w:ascii="Times New Roman" w:eastAsia="Times New Roman" w:hAnsi="Times New Roman"/>
          <w:b/>
          <w:color w:val="000000"/>
          <w:sz w:val="24"/>
          <w:lang w:val="ru-RU"/>
        </w:rPr>
        <w:t>Тематическое содержание речи</w:t>
      </w:r>
    </w:p>
    <w:p w:rsidR="007E30E9" w:rsidRPr="006C5D68" w:rsidRDefault="006C5D68">
      <w:pPr>
        <w:autoSpaceDE w:val="0"/>
        <w:autoSpaceDN w:val="0"/>
        <w:spacing w:before="168" w:after="0" w:line="262" w:lineRule="auto"/>
        <w:ind w:left="180" w:right="432"/>
        <w:rPr>
          <w:lang w:val="ru-RU"/>
        </w:rPr>
      </w:pP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1. Мир моего «Я»: Наша семья. Встреча гостей. Мы любим чистоту. Предметы личной гигиены. 2. Мир моих увлечений: Зимние и летние забавы. Спортивные игры.</w:t>
      </w:r>
    </w:p>
    <w:p w:rsidR="007E30E9" w:rsidRPr="006C5D68" w:rsidRDefault="006C5D68">
      <w:pPr>
        <w:tabs>
          <w:tab w:val="left" w:pos="180"/>
        </w:tabs>
        <w:autoSpaceDE w:val="0"/>
        <w:autoSpaceDN w:val="0"/>
        <w:spacing w:before="70" w:after="0" w:line="262" w:lineRule="auto"/>
        <w:ind w:right="720"/>
        <w:rPr>
          <w:lang w:val="ru-RU"/>
        </w:rPr>
      </w:pP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3. Мир вокруг меня: Мы идем в школу. В магазине продуктов, одежды, игрушек. В городе. В деревне. Транспорт. Дом. Времена года.</w:t>
      </w:r>
    </w:p>
    <w:p w:rsidR="007E30E9" w:rsidRPr="006C5D68" w:rsidRDefault="006C5D68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4. Моя Родина: Казань – столица Республики Татарстан. Татарская национальная одежда. Татарские национальные блюда. Праздники. Природа родного края.</w:t>
      </w:r>
    </w:p>
    <w:p w:rsidR="007E30E9" w:rsidRPr="006C5D68" w:rsidRDefault="006C5D68">
      <w:pPr>
        <w:autoSpaceDE w:val="0"/>
        <w:autoSpaceDN w:val="0"/>
        <w:spacing w:before="262" w:after="0" w:line="230" w:lineRule="auto"/>
        <w:rPr>
          <w:lang w:val="ru-RU"/>
        </w:rPr>
      </w:pPr>
      <w:r w:rsidRPr="006C5D68">
        <w:rPr>
          <w:rFonts w:ascii="Times New Roman" w:eastAsia="Times New Roman" w:hAnsi="Times New Roman"/>
          <w:b/>
          <w:color w:val="000000"/>
          <w:sz w:val="24"/>
          <w:lang w:val="ru-RU"/>
        </w:rPr>
        <w:t>Умения по видам речевой деятельности</w:t>
      </w:r>
    </w:p>
    <w:p w:rsidR="007E30E9" w:rsidRPr="006C5D68" w:rsidRDefault="006C5D68">
      <w:pPr>
        <w:autoSpaceDE w:val="0"/>
        <w:autoSpaceDN w:val="0"/>
        <w:spacing w:before="166" w:after="0" w:line="230" w:lineRule="auto"/>
        <w:ind w:left="180"/>
        <w:rPr>
          <w:lang w:val="ru-RU"/>
        </w:rPr>
      </w:pPr>
      <w:r w:rsidRPr="006C5D68">
        <w:rPr>
          <w:rFonts w:ascii="Times New Roman" w:eastAsia="Times New Roman" w:hAnsi="Times New Roman"/>
          <w:b/>
          <w:color w:val="000000"/>
          <w:sz w:val="24"/>
          <w:lang w:val="ru-RU"/>
        </w:rPr>
        <w:t>Аудирование</w:t>
      </w:r>
    </w:p>
    <w:p w:rsidR="007E30E9" w:rsidRPr="006C5D68" w:rsidRDefault="006C5D68">
      <w:pPr>
        <w:autoSpaceDE w:val="0"/>
        <w:autoSpaceDN w:val="0"/>
        <w:spacing w:before="178" w:after="0" w:line="262" w:lineRule="auto"/>
        <w:ind w:left="420" w:right="288"/>
        <w:rPr>
          <w:lang w:val="ru-RU"/>
        </w:rPr>
      </w:pP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—  понимание на слух речи учителя и одноклассников и вербальная / невербальная реакция на услышанное;</w:t>
      </w:r>
    </w:p>
    <w:p w:rsidR="007E30E9" w:rsidRPr="006C5D68" w:rsidRDefault="006C5D68">
      <w:pPr>
        <w:autoSpaceDE w:val="0"/>
        <w:autoSpaceDN w:val="0"/>
        <w:spacing w:before="238" w:after="0" w:line="230" w:lineRule="auto"/>
        <w:ind w:left="420"/>
        <w:rPr>
          <w:lang w:val="ru-RU"/>
        </w:rPr>
      </w:pP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—  выполнение упражнений на снятие лексических трудностей;</w:t>
      </w:r>
    </w:p>
    <w:p w:rsidR="007E30E9" w:rsidRPr="006C5D68" w:rsidRDefault="006C5D68">
      <w:pPr>
        <w:autoSpaceDE w:val="0"/>
        <w:autoSpaceDN w:val="0"/>
        <w:spacing w:before="238" w:after="0" w:line="230" w:lineRule="auto"/>
        <w:ind w:left="420"/>
        <w:rPr>
          <w:lang w:val="ru-RU"/>
        </w:rPr>
      </w:pP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—  восприятие и понимание на слух несложных адаптированных аутентичных текстов,</w:t>
      </w:r>
    </w:p>
    <w:p w:rsidR="007E30E9" w:rsidRPr="006C5D68" w:rsidRDefault="007E30E9">
      <w:pPr>
        <w:rPr>
          <w:lang w:val="ru-RU"/>
        </w:rPr>
        <w:sectPr w:rsidR="007E30E9" w:rsidRPr="006C5D68">
          <w:pgSz w:w="11900" w:h="16840"/>
          <w:pgMar w:top="328" w:right="712" w:bottom="362" w:left="666" w:header="720" w:footer="720" w:gutter="0"/>
          <w:cols w:space="720" w:equalWidth="0">
            <w:col w:w="10522" w:space="0"/>
          </w:cols>
          <w:docGrid w:linePitch="360"/>
        </w:sectPr>
      </w:pPr>
    </w:p>
    <w:p w:rsidR="007E30E9" w:rsidRPr="006C5D68" w:rsidRDefault="007E30E9">
      <w:pPr>
        <w:autoSpaceDE w:val="0"/>
        <w:autoSpaceDN w:val="0"/>
        <w:spacing w:after="66" w:line="220" w:lineRule="exact"/>
        <w:rPr>
          <w:lang w:val="ru-RU"/>
        </w:rPr>
      </w:pPr>
    </w:p>
    <w:p w:rsidR="007E30E9" w:rsidRPr="006C5D68" w:rsidRDefault="006C5D68">
      <w:pPr>
        <w:autoSpaceDE w:val="0"/>
        <w:autoSpaceDN w:val="0"/>
        <w:spacing w:after="0" w:line="370" w:lineRule="auto"/>
        <w:ind w:left="420" w:right="288"/>
        <w:rPr>
          <w:lang w:val="ru-RU"/>
        </w:rPr>
      </w:pP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содержащих отдельные незнакомые слова по изученным темам;</w:t>
      </w:r>
      <w:r w:rsidRPr="006C5D68">
        <w:rPr>
          <w:lang w:val="ru-RU"/>
        </w:rPr>
        <w:br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—  понимание основного содержания, запрашиваемой информации с опорой на иллюстрации;—  восприятие и понимание на слух несложных диалогических текстов по изученным темам.</w:t>
      </w:r>
    </w:p>
    <w:p w:rsidR="007E30E9" w:rsidRPr="006C5D68" w:rsidRDefault="006C5D68">
      <w:pPr>
        <w:tabs>
          <w:tab w:val="left" w:pos="180"/>
        </w:tabs>
        <w:autoSpaceDE w:val="0"/>
        <w:autoSpaceDN w:val="0"/>
        <w:spacing w:before="178" w:after="0" w:line="262" w:lineRule="auto"/>
        <w:ind w:right="864"/>
        <w:rPr>
          <w:lang w:val="ru-RU"/>
        </w:rPr>
      </w:pP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Тексты для аудирования: диалоги в рамках тематического содержания речи; высказывания собеседников в ситуациях повседневного общения, короткие рассказы.</w:t>
      </w:r>
    </w:p>
    <w:p w:rsidR="007E30E9" w:rsidRPr="006C5D68" w:rsidRDefault="006C5D68">
      <w:pPr>
        <w:tabs>
          <w:tab w:val="left" w:pos="420"/>
        </w:tabs>
        <w:autoSpaceDE w:val="0"/>
        <w:autoSpaceDN w:val="0"/>
        <w:spacing w:before="70" w:after="0" w:line="346" w:lineRule="auto"/>
        <w:ind w:left="180" w:right="432"/>
        <w:rPr>
          <w:lang w:val="ru-RU"/>
        </w:rPr>
      </w:pPr>
      <w:r w:rsidRPr="006C5D6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Говорение </w:t>
      </w:r>
      <w:r w:rsidRPr="006C5D68">
        <w:rPr>
          <w:lang w:val="ru-RU"/>
        </w:rPr>
        <w:br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Диалогическая речь:</w:t>
      </w:r>
      <w:r w:rsidRPr="006C5D68">
        <w:rPr>
          <w:lang w:val="ru-RU"/>
        </w:rPr>
        <w:br/>
      </w: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—  умение задавать вопросы по содержанию изученных тем и отвечать на них;</w:t>
      </w:r>
      <w:r w:rsidRPr="006C5D68">
        <w:rPr>
          <w:lang w:val="ru-RU"/>
        </w:rPr>
        <w:br/>
      </w: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—  ведение разных видов диалога (выражение просьбы, поздравление);</w:t>
      </w:r>
      <w:r w:rsidRPr="006C5D68">
        <w:rPr>
          <w:lang w:val="ru-RU"/>
        </w:rPr>
        <w:br/>
      </w: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приглашение собеседника к совместной деятельности, вежливое согласие / несогласие на </w:t>
      </w: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предложение собеседника.</w:t>
      </w:r>
    </w:p>
    <w:p w:rsidR="007E30E9" w:rsidRPr="006C5D68" w:rsidRDefault="006C5D68">
      <w:pPr>
        <w:autoSpaceDE w:val="0"/>
        <w:autoSpaceDN w:val="0"/>
        <w:spacing w:before="178" w:after="0" w:line="360" w:lineRule="auto"/>
        <w:ind w:left="420" w:hanging="240"/>
        <w:rPr>
          <w:lang w:val="ru-RU"/>
        </w:rPr>
      </w:pP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Монологическая речь:</w:t>
      </w:r>
      <w:r w:rsidRPr="006C5D68">
        <w:rPr>
          <w:lang w:val="ru-RU"/>
        </w:rPr>
        <w:br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—  составление небольшого высказывания в соответствии с учебной ситуацией в пределах программного языкового материала;</w:t>
      </w:r>
      <w:r w:rsidRPr="006C5D68">
        <w:rPr>
          <w:lang w:val="ru-RU"/>
        </w:rPr>
        <w:br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—  составление небольшого рассказа о себе, членах семьи, школе, временах года, о своем городе (селе);</w:t>
      </w:r>
      <w:r w:rsidRPr="006C5D68">
        <w:rPr>
          <w:lang w:val="ru-RU"/>
        </w:rPr>
        <w:br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—  воспроизведение наизусть стихов, рифмовок;</w:t>
      </w:r>
      <w:r w:rsidRPr="006C5D68">
        <w:rPr>
          <w:lang w:val="ru-RU"/>
        </w:rPr>
        <w:br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—  описание картинок.</w:t>
      </w:r>
    </w:p>
    <w:p w:rsidR="007E30E9" w:rsidRPr="006C5D68" w:rsidRDefault="006C5D68">
      <w:pPr>
        <w:autoSpaceDE w:val="0"/>
        <w:autoSpaceDN w:val="0"/>
        <w:spacing w:before="178" w:after="0" w:line="334" w:lineRule="auto"/>
        <w:ind w:left="420" w:hanging="240"/>
        <w:rPr>
          <w:lang w:val="ru-RU"/>
        </w:rPr>
      </w:pPr>
      <w:r w:rsidRPr="006C5D68">
        <w:rPr>
          <w:rFonts w:ascii="Times New Roman" w:eastAsia="Times New Roman" w:hAnsi="Times New Roman"/>
          <w:b/>
          <w:color w:val="000000"/>
          <w:sz w:val="24"/>
          <w:lang w:val="ru-RU"/>
        </w:rPr>
        <w:t>Смысловое чтение</w:t>
      </w:r>
      <w:r w:rsidRPr="006C5D68">
        <w:rPr>
          <w:lang w:val="ru-RU"/>
        </w:rPr>
        <w:br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 xml:space="preserve">—  чтение вслух учебных текстов с соблюдением правил чтения и соответствующей интонацией;—  чтение про себя и понимание учебных и несложных адаптированных аутентичных текстов, содержащих отдельные незнакомые слова, с пониманием основного содержания или с </w:t>
      </w:r>
      <w:r w:rsidRPr="006C5D68">
        <w:rPr>
          <w:lang w:val="ru-RU"/>
        </w:rPr>
        <w:br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пониманием запрашиваемой информации;</w:t>
      </w:r>
      <w:r w:rsidRPr="006C5D68">
        <w:rPr>
          <w:lang w:val="ru-RU"/>
        </w:rPr>
        <w:br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 xml:space="preserve">—  чтение текста с развитием навыков обобщения, сравнения, логического мышления: выделять смысловые вехи, озаглавить части текста; подбирать к плану из текста уточняющие </w:t>
      </w:r>
      <w:r w:rsidRPr="006C5D68">
        <w:rPr>
          <w:lang w:val="ru-RU"/>
        </w:rPr>
        <w:br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предложения.</w:t>
      </w:r>
    </w:p>
    <w:p w:rsidR="007E30E9" w:rsidRPr="006C5D68" w:rsidRDefault="006C5D68">
      <w:pPr>
        <w:autoSpaceDE w:val="0"/>
        <w:autoSpaceDN w:val="0"/>
        <w:spacing w:before="180" w:after="0" w:line="230" w:lineRule="auto"/>
        <w:ind w:left="180"/>
        <w:rPr>
          <w:lang w:val="ru-RU"/>
        </w:rPr>
      </w:pP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Тексты для чтения: ситуативные диалоги, короткие рассказы, стихи.</w:t>
      </w:r>
    </w:p>
    <w:p w:rsidR="007E30E9" w:rsidRPr="006C5D68" w:rsidRDefault="006C5D68">
      <w:pPr>
        <w:autoSpaceDE w:val="0"/>
        <w:autoSpaceDN w:val="0"/>
        <w:spacing w:before="70" w:after="0" w:line="379" w:lineRule="auto"/>
        <w:ind w:left="420" w:right="144" w:hanging="240"/>
        <w:rPr>
          <w:lang w:val="ru-RU"/>
        </w:rPr>
      </w:pPr>
      <w:r w:rsidRPr="006C5D68">
        <w:rPr>
          <w:rFonts w:ascii="Times New Roman" w:eastAsia="Times New Roman" w:hAnsi="Times New Roman"/>
          <w:b/>
          <w:color w:val="000000"/>
          <w:sz w:val="24"/>
          <w:lang w:val="ru-RU"/>
        </w:rPr>
        <w:t>Письмо</w:t>
      </w:r>
      <w:r w:rsidRPr="006C5D68">
        <w:rPr>
          <w:lang w:val="ru-RU"/>
        </w:rPr>
        <w:br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—  правильное написание изученных слов;</w:t>
      </w:r>
      <w:r w:rsidRPr="006C5D68">
        <w:rPr>
          <w:lang w:val="ru-RU"/>
        </w:rPr>
        <w:br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—  списывание или выписывание слов на основе их группировки по фонетическим признакам;—  дописывание предложений в соответствии с решаемой учебной задачей;</w:t>
      </w:r>
      <w:r w:rsidRPr="006C5D68">
        <w:rPr>
          <w:lang w:val="ru-RU"/>
        </w:rPr>
        <w:br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—  составление письменных ответов на заданные вопросы с использованием изученного лексико-грамматического материала;</w:t>
      </w:r>
      <w:r w:rsidRPr="006C5D68">
        <w:rPr>
          <w:lang w:val="ru-RU"/>
        </w:rPr>
        <w:br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—  составление подписей к картинкам или их описание по данному образцу.</w:t>
      </w:r>
    </w:p>
    <w:p w:rsidR="007E30E9" w:rsidRPr="006C5D68" w:rsidRDefault="006C5D68">
      <w:pPr>
        <w:tabs>
          <w:tab w:val="left" w:pos="180"/>
        </w:tabs>
        <w:autoSpaceDE w:val="0"/>
        <w:autoSpaceDN w:val="0"/>
        <w:spacing w:before="322" w:after="0" w:line="302" w:lineRule="auto"/>
        <w:ind w:right="7200"/>
        <w:rPr>
          <w:lang w:val="ru-RU"/>
        </w:rPr>
      </w:pPr>
      <w:r w:rsidRPr="006C5D68">
        <w:rPr>
          <w:rFonts w:ascii="Times New Roman" w:eastAsia="Times New Roman" w:hAnsi="Times New Roman"/>
          <w:b/>
          <w:color w:val="000000"/>
          <w:sz w:val="24"/>
          <w:lang w:val="ru-RU"/>
        </w:rPr>
        <w:lastRenderedPageBreak/>
        <w:t xml:space="preserve">Языковые знания и навыки </w:t>
      </w:r>
      <w:r w:rsidRPr="006C5D68">
        <w:rPr>
          <w:lang w:val="ru-RU"/>
        </w:rPr>
        <w:br/>
      </w: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b/>
          <w:color w:val="000000"/>
          <w:sz w:val="24"/>
          <w:lang w:val="ru-RU"/>
        </w:rPr>
        <w:t>Фонетическая сторона речи</w:t>
      </w:r>
    </w:p>
    <w:p w:rsidR="007E30E9" w:rsidRPr="006C5D68" w:rsidRDefault="007E30E9">
      <w:pPr>
        <w:rPr>
          <w:lang w:val="ru-RU"/>
        </w:rPr>
        <w:sectPr w:rsidR="007E30E9" w:rsidRPr="006C5D68">
          <w:pgSz w:w="11900" w:h="16840"/>
          <w:pgMar w:top="286" w:right="770" w:bottom="422" w:left="666" w:header="720" w:footer="720" w:gutter="0"/>
          <w:cols w:space="720" w:equalWidth="0">
            <w:col w:w="10464" w:space="0"/>
          </w:cols>
          <w:docGrid w:linePitch="360"/>
        </w:sectPr>
      </w:pPr>
    </w:p>
    <w:p w:rsidR="007E30E9" w:rsidRPr="006C5D68" w:rsidRDefault="007E30E9">
      <w:pPr>
        <w:autoSpaceDE w:val="0"/>
        <w:autoSpaceDN w:val="0"/>
        <w:spacing w:after="132" w:line="220" w:lineRule="exact"/>
        <w:rPr>
          <w:lang w:val="ru-RU"/>
        </w:rPr>
      </w:pPr>
    </w:p>
    <w:p w:rsidR="007E30E9" w:rsidRPr="006C5D68" w:rsidRDefault="006C5D68">
      <w:pPr>
        <w:autoSpaceDE w:val="0"/>
        <w:autoSpaceDN w:val="0"/>
        <w:spacing w:after="0" w:line="230" w:lineRule="auto"/>
        <w:ind w:left="420"/>
        <w:rPr>
          <w:lang w:val="ru-RU"/>
        </w:rPr>
      </w:pP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—  чередование согласных звуков (к / г, п / б);</w:t>
      </w:r>
    </w:p>
    <w:p w:rsidR="007E30E9" w:rsidRPr="006C5D68" w:rsidRDefault="006C5D68">
      <w:pPr>
        <w:autoSpaceDE w:val="0"/>
        <w:autoSpaceDN w:val="0"/>
        <w:spacing w:before="238" w:after="0" w:line="230" w:lineRule="auto"/>
        <w:ind w:left="420"/>
        <w:rPr>
          <w:lang w:val="ru-RU"/>
        </w:rPr>
      </w:pP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—  произношение слов со специфичными согласными звуками [къ], [гъ], [</w:t>
      </w:r>
      <w:r>
        <w:rPr>
          <w:rFonts w:ascii="Times New Roman" w:eastAsia="Times New Roman" w:hAnsi="Times New Roman"/>
          <w:color w:val="000000"/>
          <w:sz w:val="24"/>
        </w:rPr>
        <w:t>w</w:t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], [җ], [ң], [һ], [ч];</w:t>
      </w:r>
    </w:p>
    <w:p w:rsidR="007E30E9" w:rsidRPr="006C5D68" w:rsidRDefault="006C5D68">
      <w:pPr>
        <w:autoSpaceDE w:val="0"/>
        <w:autoSpaceDN w:val="0"/>
        <w:spacing w:before="238" w:after="0" w:line="230" w:lineRule="auto"/>
        <w:ind w:left="420"/>
        <w:rPr>
          <w:lang w:val="ru-RU"/>
        </w:rPr>
      </w:pP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—  интонация перечисления;</w:t>
      </w:r>
    </w:p>
    <w:p w:rsidR="007E30E9" w:rsidRPr="006C5D68" w:rsidRDefault="006C5D68">
      <w:pPr>
        <w:autoSpaceDE w:val="0"/>
        <w:autoSpaceDN w:val="0"/>
        <w:spacing w:before="238" w:after="0" w:line="230" w:lineRule="auto"/>
        <w:ind w:left="420"/>
        <w:rPr>
          <w:lang w:val="ru-RU"/>
        </w:rPr>
      </w:pP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—  интонация приветствия, прощания, обращения, поздравления, извинения, просьбы, приказа;</w:t>
      </w:r>
    </w:p>
    <w:p w:rsidR="007E30E9" w:rsidRPr="006C5D68" w:rsidRDefault="006C5D68">
      <w:pPr>
        <w:autoSpaceDE w:val="0"/>
        <w:autoSpaceDN w:val="0"/>
        <w:spacing w:before="238" w:after="0" w:line="230" w:lineRule="auto"/>
        <w:ind w:left="420"/>
        <w:rPr>
          <w:lang w:val="ru-RU"/>
        </w:rPr>
      </w:pP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—  особенности словесного ударения в вопросительных местоимениях;</w:t>
      </w:r>
    </w:p>
    <w:p w:rsidR="007E30E9" w:rsidRPr="006C5D68" w:rsidRDefault="006C5D68">
      <w:pPr>
        <w:autoSpaceDE w:val="0"/>
        <w:autoSpaceDN w:val="0"/>
        <w:spacing w:before="238" w:after="0" w:line="262" w:lineRule="auto"/>
        <w:ind w:left="420"/>
        <w:rPr>
          <w:lang w:val="ru-RU"/>
        </w:rPr>
      </w:pP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—  произношение слов с соблюдением правильного ударения и фраз с соблюдением их ритмико-интонационных особенностей.</w:t>
      </w:r>
    </w:p>
    <w:p w:rsidR="007E30E9" w:rsidRPr="006C5D68" w:rsidRDefault="006C5D68">
      <w:pPr>
        <w:autoSpaceDE w:val="0"/>
        <w:autoSpaceDN w:val="0"/>
        <w:spacing w:before="180" w:after="0" w:line="230" w:lineRule="auto"/>
        <w:ind w:left="180"/>
        <w:rPr>
          <w:lang w:val="ru-RU"/>
        </w:rPr>
      </w:pPr>
      <w:r w:rsidRPr="006C5D68">
        <w:rPr>
          <w:rFonts w:ascii="Times New Roman" w:eastAsia="Times New Roman" w:hAnsi="Times New Roman"/>
          <w:b/>
          <w:color w:val="000000"/>
          <w:sz w:val="24"/>
          <w:lang w:val="ru-RU"/>
        </w:rPr>
        <w:t>Графика, орфография и пунктуация</w:t>
      </w:r>
    </w:p>
    <w:p w:rsidR="007E30E9" w:rsidRPr="006C5D68" w:rsidRDefault="006C5D68">
      <w:pPr>
        <w:autoSpaceDE w:val="0"/>
        <w:autoSpaceDN w:val="0"/>
        <w:spacing w:before="180" w:after="0" w:line="230" w:lineRule="auto"/>
        <w:ind w:left="420"/>
        <w:rPr>
          <w:lang w:val="ru-RU"/>
        </w:rPr>
      </w:pP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—  заглавная буква в начале предложения и в именах собственных;</w:t>
      </w:r>
    </w:p>
    <w:p w:rsidR="007E30E9" w:rsidRPr="006C5D68" w:rsidRDefault="006C5D68">
      <w:pPr>
        <w:autoSpaceDE w:val="0"/>
        <w:autoSpaceDN w:val="0"/>
        <w:spacing w:before="238" w:after="0" w:line="230" w:lineRule="auto"/>
        <w:ind w:left="420"/>
        <w:rPr>
          <w:lang w:val="ru-RU"/>
        </w:rPr>
      </w:pP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—  правильное написание изученных слов;</w:t>
      </w:r>
    </w:p>
    <w:p w:rsidR="007E30E9" w:rsidRPr="006C5D68" w:rsidRDefault="006C5D68">
      <w:pPr>
        <w:autoSpaceDE w:val="0"/>
        <w:autoSpaceDN w:val="0"/>
        <w:spacing w:before="238" w:after="0" w:line="262" w:lineRule="auto"/>
        <w:ind w:left="420" w:right="288"/>
        <w:rPr>
          <w:lang w:val="ru-RU"/>
        </w:rPr>
      </w:pP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—  правильное использование знаков препинания: точки, вопросительного и восклицательного знаков в конце предложения; запятой при перечислении.</w:t>
      </w:r>
    </w:p>
    <w:p w:rsidR="007E30E9" w:rsidRPr="006C5D68" w:rsidRDefault="006C5D68">
      <w:pPr>
        <w:tabs>
          <w:tab w:val="left" w:pos="180"/>
        </w:tabs>
        <w:autoSpaceDE w:val="0"/>
        <w:autoSpaceDN w:val="0"/>
        <w:spacing w:before="178" w:after="0" w:line="281" w:lineRule="auto"/>
        <w:rPr>
          <w:lang w:val="ru-RU"/>
        </w:rPr>
      </w:pP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Лексическая сторона речи </w:t>
      </w:r>
      <w:r w:rsidRPr="006C5D68">
        <w:rPr>
          <w:lang w:val="ru-RU"/>
        </w:rPr>
        <w:br/>
      </w: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 xml:space="preserve">Распознавание и употребление в устной и письменной речи не менее 200 лексических единиц (слов, словосочетаний, речевых клише), обслуживающих ситуации общения в рамках тематического содержания речи для 2 класса, включая 100 лексических единиц, усвоенных в 1 классе; слов-названий предметов, их признаков, действий предметов; синонимов и антонимов изученных слов; </w:t>
      </w:r>
      <w:r w:rsidRPr="006C5D68">
        <w:rPr>
          <w:lang w:val="ru-RU"/>
        </w:rPr>
        <w:br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заимствованных слов.</w:t>
      </w:r>
    </w:p>
    <w:p w:rsidR="007E30E9" w:rsidRPr="006C5D68" w:rsidRDefault="006C5D68">
      <w:pPr>
        <w:tabs>
          <w:tab w:val="left" w:pos="180"/>
        </w:tabs>
        <w:autoSpaceDE w:val="0"/>
        <w:autoSpaceDN w:val="0"/>
        <w:spacing w:before="70" w:after="0" w:line="271" w:lineRule="auto"/>
        <w:ind w:right="720"/>
        <w:rPr>
          <w:lang w:val="ru-RU"/>
        </w:rPr>
      </w:pP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Грамматическая сторона речи </w:t>
      </w:r>
      <w:r w:rsidRPr="006C5D68">
        <w:rPr>
          <w:lang w:val="ru-RU"/>
        </w:rPr>
        <w:br/>
      </w: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Распознавание в письменном и звучащем тексте и употребление в устной и письменной речи изученных грамматических форм:</w:t>
      </w:r>
    </w:p>
    <w:p w:rsidR="007E30E9" w:rsidRPr="006C5D68" w:rsidRDefault="006C5D68">
      <w:pPr>
        <w:autoSpaceDE w:val="0"/>
        <w:autoSpaceDN w:val="0"/>
        <w:spacing w:before="178" w:after="0" w:line="230" w:lineRule="auto"/>
        <w:ind w:left="420"/>
        <w:rPr>
          <w:lang w:val="ru-RU"/>
        </w:rPr>
      </w:pP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—  имена существительные в притяжательном, винительном, исходном падежах;</w:t>
      </w:r>
    </w:p>
    <w:p w:rsidR="007E30E9" w:rsidRPr="006C5D68" w:rsidRDefault="006C5D68">
      <w:pPr>
        <w:autoSpaceDE w:val="0"/>
        <w:autoSpaceDN w:val="0"/>
        <w:spacing w:before="238" w:after="0" w:line="262" w:lineRule="auto"/>
        <w:ind w:left="420" w:right="576"/>
        <w:rPr>
          <w:lang w:val="ru-RU"/>
        </w:rPr>
      </w:pP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—  конструкция «имя существительное в притяжательном падеже + имя существительное с аффиксом принадлежности 3 лица»: Алсуның китабы, Гүзəлнең дəфтəре;</w:t>
      </w:r>
    </w:p>
    <w:p w:rsidR="007E30E9" w:rsidRPr="006C5D68" w:rsidRDefault="006C5D68">
      <w:pPr>
        <w:autoSpaceDE w:val="0"/>
        <w:autoSpaceDN w:val="0"/>
        <w:spacing w:before="238" w:after="0" w:line="230" w:lineRule="auto"/>
        <w:ind w:left="420"/>
        <w:rPr>
          <w:lang w:val="ru-RU"/>
        </w:rPr>
      </w:pP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—  количественные и порядковые числительные (11–100);</w:t>
      </w:r>
    </w:p>
    <w:p w:rsidR="007E30E9" w:rsidRPr="006C5D68" w:rsidRDefault="006C5D68">
      <w:pPr>
        <w:autoSpaceDE w:val="0"/>
        <w:autoSpaceDN w:val="0"/>
        <w:spacing w:before="240" w:after="0" w:line="230" w:lineRule="auto"/>
        <w:ind w:left="420"/>
        <w:rPr>
          <w:lang w:val="ru-RU"/>
        </w:rPr>
      </w:pP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—  личные местоимения «без», «сез», «алар»;</w:t>
      </w:r>
    </w:p>
    <w:p w:rsidR="007E30E9" w:rsidRPr="006C5D68" w:rsidRDefault="006C5D68">
      <w:pPr>
        <w:autoSpaceDE w:val="0"/>
        <w:autoSpaceDN w:val="0"/>
        <w:spacing w:before="240" w:after="0" w:line="230" w:lineRule="auto"/>
        <w:ind w:left="420"/>
        <w:rPr>
          <w:lang w:val="ru-RU"/>
        </w:rPr>
      </w:pP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—  вопросительное местоимение «кайчан?»;</w:t>
      </w:r>
    </w:p>
    <w:p w:rsidR="007E30E9" w:rsidRPr="006C5D68" w:rsidRDefault="006C5D68">
      <w:pPr>
        <w:autoSpaceDE w:val="0"/>
        <w:autoSpaceDN w:val="0"/>
        <w:spacing w:before="238" w:after="0" w:line="262" w:lineRule="auto"/>
        <w:ind w:left="420" w:right="1152"/>
        <w:rPr>
          <w:lang w:val="ru-RU"/>
        </w:rPr>
      </w:pP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 xml:space="preserve">—  глаголы настоящего времени </w:t>
      </w:r>
      <w:r>
        <w:rPr>
          <w:rFonts w:ascii="Times New Roman" w:eastAsia="Times New Roman" w:hAnsi="Times New Roman"/>
          <w:color w:val="000000"/>
          <w:sz w:val="24"/>
        </w:rPr>
        <w:t>I</w:t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II</w:t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III</w:t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 xml:space="preserve"> лица единственного числа в утвердительной и отрицательной формах;</w:t>
      </w:r>
    </w:p>
    <w:p w:rsidR="007E30E9" w:rsidRPr="006C5D68" w:rsidRDefault="006C5D68">
      <w:pPr>
        <w:autoSpaceDE w:val="0"/>
        <w:autoSpaceDN w:val="0"/>
        <w:spacing w:before="238" w:after="0" w:line="230" w:lineRule="auto"/>
        <w:ind w:left="420"/>
        <w:rPr>
          <w:lang w:val="ru-RU"/>
        </w:rPr>
      </w:pP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—  модальные слова «кирəк» / «кирəкми»;</w:t>
      </w:r>
    </w:p>
    <w:p w:rsidR="007E30E9" w:rsidRPr="006C5D68" w:rsidRDefault="006C5D68">
      <w:pPr>
        <w:autoSpaceDE w:val="0"/>
        <w:autoSpaceDN w:val="0"/>
        <w:spacing w:before="238" w:after="0" w:line="230" w:lineRule="auto"/>
        <w:ind w:left="420"/>
        <w:rPr>
          <w:lang w:val="ru-RU"/>
        </w:rPr>
      </w:pP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—  союзы «ə», «һəм», «лəкин»;</w:t>
      </w:r>
    </w:p>
    <w:p w:rsidR="007E30E9" w:rsidRPr="006C5D68" w:rsidRDefault="006C5D68">
      <w:pPr>
        <w:autoSpaceDE w:val="0"/>
        <w:autoSpaceDN w:val="0"/>
        <w:spacing w:before="238" w:after="0" w:line="262" w:lineRule="auto"/>
        <w:ind w:left="420" w:right="288"/>
        <w:rPr>
          <w:lang w:val="ru-RU"/>
        </w:rPr>
      </w:pP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—  основные коммуникативные типы предложений: повествовательное, вопросительное (с вопросительными местоимениями или вопросительными частицами -мы / -ме), побудительное.</w:t>
      </w:r>
    </w:p>
    <w:p w:rsidR="007E30E9" w:rsidRPr="006C5D68" w:rsidRDefault="006C5D68">
      <w:pPr>
        <w:autoSpaceDE w:val="0"/>
        <w:autoSpaceDN w:val="0"/>
        <w:spacing w:before="322" w:after="0" w:line="230" w:lineRule="auto"/>
        <w:rPr>
          <w:lang w:val="ru-RU"/>
        </w:rPr>
      </w:pPr>
      <w:r w:rsidRPr="006C5D68">
        <w:rPr>
          <w:rFonts w:ascii="Times New Roman" w:eastAsia="Times New Roman" w:hAnsi="Times New Roman"/>
          <w:b/>
          <w:color w:val="000000"/>
          <w:sz w:val="24"/>
          <w:lang w:val="ru-RU"/>
        </w:rPr>
        <w:t>Социокультурные знания и умения</w:t>
      </w:r>
    </w:p>
    <w:p w:rsidR="007E30E9" w:rsidRPr="006C5D68" w:rsidRDefault="006C5D68">
      <w:pPr>
        <w:autoSpaceDE w:val="0"/>
        <w:autoSpaceDN w:val="0"/>
        <w:spacing w:before="226" w:after="0" w:line="262" w:lineRule="auto"/>
        <w:ind w:left="420" w:right="144"/>
        <w:rPr>
          <w:lang w:val="ru-RU"/>
        </w:rPr>
      </w:pP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—  знание и использование наиболее употребительных элементов татарского речевого этикета в ситуациях общения (выражение просьбы, согласия / несогласия);</w:t>
      </w:r>
    </w:p>
    <w:p w:rsidR="007E30E9" w:rsidRPr="006C5D68" w:rsidRDefault="007E30E9">
      <w:pPr>
        <w:rPr>
          <w:lang w:val="ru-RU"/>
        </w:rPr>
        <w:sectPr w:rsidR="007E30E9" w:rsidRPr="006C5D68">
          <w:pgSz w:w="11900" w:h="16840"/>
          <w:pgMar w:top="352" w:right="702" w:bottom="372" w:left="666" w:header="720" w:footer="720" w:gutter="0"/>
          <w:cols w:space="720" w:equalWidth="0">
            <w:col w:w="10532" w:space="0"/>
          </w:cols>
          <w:docGrid w:linePitch="360"/>
        </w:sectPr>
      </w:pPr>
    </w:p>
    <w:p w:rsidR="007E30E9" w:rsidRPr="006C5D68" w:rsidRDefault="007E30E9">
      <w:pPr>
        <w:autoSpaceDE w:val="0"/>
        <w:autoSpaceDN w:val="0"/>
        <w:spacing w:after="96" w:line="220" w:lineRule="exact"/>
        <w:rPr>
          <w:lang w:val="ru-RU"/>
        </w:rPr>
      </w:pPr>
    </w:p>
    <w:p w:rsidR="007E30E9" w:rsidRPr="006C5D68" w:rsidRDefault="006C5D68">
      <w:pPr>
        <w:autoSpaceDE w:val="0"/>
        <w:autoSpaceDN w:val="0"/>
        <w:spacing w:after="0" w:line="230" w:lineRule="auto"/>
        <w:ind w:left="420"/>
        <w:rPr>
          <w:lang w:val="ru-RU"/>
        </w:rPr>
      </w:pP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—  написание имен собственных на татарском языке;</w:t>
      </w:r>
    </w:p>
    <w:p w:rsidR="007E30E9" w:rsidRPr="006C5D68" w:rsidRDefault="006C5D68">
      <w:pPr>
        <w:autoSpaceDE w:val="0"/>
        <w:autoSpaceDN w:val="0"/>
        <w:spacing w:before="238" w:after="0" w:line="262" w:lineRule="auto"/>
        <w:ind w:left="420"/>
        <w:rPr>
          <w:lang w:val="ru-RU"/>
        </w:rPr>
      </w:pP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—  знание небольших произведений татарского детского фольклора (рифмовки, стихи, песенки); персонажей детских книг;</w:t>
      </w:r>
    </w:p>
    <w:p w:rsidR="007E30E9" w:rsidRPr="006C5D68" w:rsidRDefault="006C5D68">
      <w:pPr>
        <w:autoSpaceDE w:val="0"/>
        <w:autoSpaceDN w:val="0"/>
        <w:spacing w:before="238" w:after="0" w:line="230" w:lineRule="auto"/>
        <w:ind w:left="420"/>
        <w:rPr>
          <w:lang w:val="ru-RU"/>
        </w:rPr>
      </w:pP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—  знание названий татарских национальных блюд, национальной одежды.</w:t>
      </w:r>
    </w:p>
    <w:p w:rsidR="007E30E9" w:rsidRPr="006C5D68" w:rsidRDefault="006C5D68">
      <w:pPr>
        <w:autoSpaceDE w:val="0"/>
        <w:autoSpaceDN w:val="0"/>
        <w:spacing w:before="322" w:after="0" w:line="230" w:lineRule="auto"/>
        <w:rPr>
          <w:lang w:val="ru-RU"/>
        </w:rPr>
      </w:pPr>
      <w:r w:rsidRPr="006C5D68">
        <w:rPr>
          <w:rFonts w:ascii="Times New Roman" w:eastAsia="Times New Roman" w:hAnsi="Times New Roman"/>
          <w:b/>
          <w:color w:val="000000"/>
          <w:sz w:val="24"/>
          <w:lang w:val="ru-RU"/>
        </w:rPr>
        <w:t>Компенсаторные умения</w:t>
      </w:r>
    </w:p>
    <w:p w:rsidR="007E30E9" w:rsidRPr="006C5D68" w:rsidRDefault="006C5D68">
      <w:pPr>
        <w:autoSpaceDE w:val="0"/>
        <w:autoSpaceDN w:val="0"/>
        <w:spacing w:before="226" w:after="0" w:line="230" w:lineRule="auto"/>
        <w:ind w:left="420"/>
        <w:rPr>
          <w:lang w:val="ru-RU"/>
        </w:rPr>
      </w:pP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—  умение просить повторить, уточняя значение незнакомых слов;</w:t>
      </w:r>
    </w:p>
    <w:p w:rsidR="007E30E9" w:rsidRPr="006C5D68" w:rsidRDefault="006C5D68">
      <w:pPr>
        <w:autoSpaceDE w:val="0"/>
        <w:autoSpaceDN w:val="0"/>
        <w:spacing w:before="238" w:after="0" w:line="262" w:lineRule="auto"/>
        <w:ind w:left="420" w:right="720"/>
        <w:rPr>
          <w:lang w:val="ru-RU"/>
        </w:rPr>
      </w:pP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—  использование при чтении и аудировании языковой догадки (умения понять значение незнакомого слова или новое значение знакомого слова по контексту);</w:t>
      </w:r>
    </w:p>
    <w:p w:rsidR="007E30E9" w:rsidRPr="006C5D68" w:rsidRDefault="006C5D68">
      <w:pPr>
        <w:autoSpaceDE w:val="0"/>
        <w:autoSpaceDN w:val="0"/>
        <w:spacing w:before="240" w:after="0" w:line="230" w:lineRule="auto"/>
        <w:ind w:left="420"/>
        <w:rPr>
          <w:lang w:val="ru-RU"/>
        </w:rPr>
      </w:pP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—  использование в качестве опоры при порождении собственных высказываний иллюстраций.</w:t>
      </w:r>
    </w:p>
    <w:p w:rsidR="007E30E9" w:rsidRPr="006C5D68" w:rsidRDefault="006C5D68">
      <w:pPr>
        <w:autoSpaceDE w:val="0"/>
        <w:autoSpaceDN w:val="0"/>
        <w:spacing w:before="322" w:after="0" w:line="230" w:lineRule="auto"/>
        <w:rPr>
          <w:lang w:val="ru-RU"/>
        </w:rPr>
      </w:pPr>
      <w:r w:rsidRPr="006C5D68">
        <w:rPr>
          <w:rFonts w:ascii="Times New Roman" w:eastAsia="Times New Roman" w:hAnsi="Times New Roman"/>
          <w:b/>
          <w:color w:val="000000"/>
          <w:sz w:val="24"/>
          <w:lang w:val="ru-RU"/>
        </w:rPr>
        <w:t>3 КЛАСС</w:t>
      </w:r>
    </w:p>
    <w:p w:rsidR="007E30E9" w:rsidRPr="006C5D68" w:rsidRDefault="006C5D68">
      <w:pPr>
        <w:autoSpaceDE w:val="0"/>
        <w:autoSpaceDN w:val="0"/>
        <w:spacing w:before="262" w:after="0" w:line="230" w:lineRule="auto"/>
        <w:rPr>
          <w:lang w:val="ru-RU"/>
        </w:rPr>
      </w:pPr>
      <w:r w:rsidRPr="006C5D68">
        <w:rPr>
          <w:rFonts w:ascii="Times New Roman" w:eastAsia="Times New Roman" w:hAnsi="Times New Roman"/>
          <w:b/>
          <w:color w:val="000000"/>
          <w:sz w:val="24"/>
          <w:lang w:val="ru-RU"/>
        </w:rPr>
        <w:t>Тематическое содержание речи</w:t>
      </w:r>
    </w:p>
    <w:p w:rsidR="007E30E9" w:rsidRPr="006C5D68" w:rsidRDefault="006C5D68">
      <w:pPr>
        <w:autoSpaceDE w:val="0"/>
        <w:autoSpaceDN w:val="0"/>
        <w:spacing w:before="166" w:after="0" w:line="262" w:lineRule="auto"/>
        <w:ind w:left="180" w:right="576"/>
        <w:rPr>
          <w:lang w:val="ru-RU"/>
        </w:rPr>
      </w:pP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1. Мир моего «Я»: Моя семья. Мой режим дня. Домашние обязанности. Мой день рождения. 2. Мир моих увлечений: Мои любимые дела. Любимые игры. Мои питомцы.</w:t>
      </w:r>
    </w:p>
    <w:p w:rsidR="007E30E9" w:rsidRPr="006C5D68" w:rsidRDefault="006C5D68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3. Мир вокруг меня: День знаний. В школьной столовой. Моя улица. Мой дом. Моя квартира. В магазине. На дороге.</w:t>
      </w:r>
    </w:p>
    <w:p w:rsidR="007E30E9" w:rsidRPr="006C5D68" w:rsidRDefault="006C5D68">
      <w:pPr>
        <w:tabs>
          <w:tab w:val="left" w:pos="180"/>
        </w:tabs>
        <w:autoSpaceDE w:val="0"/>
        <w:autoSpaceDN w:val="0"/>
        <w:spacing w:before="70" w:after="0" w:line="262" w:lineRule="auto"/>
        <w:ind w:right="720"/>
        <w:rPr>
          <w:lang w:val="ru-RU"/>
        </w:rPr>
      </w:pP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4. Моя Родина: Города России и Татарстана. Народы Татарстана. Национальные праздники татарского и русского народов.</w:t>
      </w:r>
    </w:p>
    <w:p w:rsidR="007E30E9" w:rsidRPr="006C5D68" w:rsidRDefault="006C5D68">
      <w:pPr>
        <w:autoSpaceDE w:val="0"/>
        <w:autoSpaceDN w:val="0"/>
        <w:spacing w:before="262" w:after="0" w:line="230" w:lineRule="auto"/>
        <w:rPr>
          <w:lang w:val="ru-RU"/>
        </w:rPr>
      </w:pPr>
      <w:r w:rsidRPr="006C5D68">
        <w:rPr>
          <w:rFonts w:ascii="Times New Roman" w:eastAsia="Times New Roman" w:hAnsi="Times New Roman"/>
          <w:b/>
          <w:color w:val="000000"/>
          <w:sz w:val="24"/>
          <w:lang w:val="ru-RU"/>
        </w:rPr>
        <w:t>Умения по видам речевой деятельности</w:t>
      </w:r>
    </w:p>
    <w:p w:rsidR="007E30E9" w:rsidRPr="006C5D68" w:rsidRDefault="006C5D68">
      <w:pPr>
        <w:autoSpaceDE w:val="0"/>
        <w:autoSpaceDN w:val="0"/>
        <w:spacing w:before="166" w:after="0" w:line="230" w:lineRule="auto"/>
        <w:ind w:left="180"/>
        <w:rPr>
          <w:lang w:val="ru-RU"/>
        </w:rPr>
      </w:pPr>
      <w:r w:rsidRPr="006C5D68">
        <w:rPr>
          <w:rFonts w:ascii="Times New Roman" w:eastAsia="Times New Roman" w:hAnsi="Times New Roman"/>
          <w:b/>
          <w:color w:val="000000"/>
          <w:sz w:val="24"/>
          <w:lang w:val="ru-RU"/>
        </w:rPr>
        <w:t>Аудирование</w:t>
      </w:r>
    </w:p>
    <w:p w:rsidR="007E30E9" w:rsidRPr="006C5D68" w:rsidRDefault="006C5D68">
      <w:pPr>
        <w:autoSpaceDE w:val="0"/>
        <w:autoSpaceDN w:val="0"/>
        <w:spacing w:before="178" w:after="0" w:line="262" w:lineRule="auto"/>
        <w:ind w:left="420" w:right="1008"/>
        <w:rPr>
          <w:lang w:val="ru-RU"/>
        </w:rPr>
      </w:pP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—  понимание на слух высказываний учителя и одноклассников, небольших текстов и сообщений, построенных на изученном речевом материале;</w:t>
      </w:r>
    </w:p>
    <w:p w:rsidR="007E30E9" w:rsidRPr="006C5D68" w:rsidRDefault="006C5D68">
      <w:pPr>
        <w:autoSpaceDE w:val="0"/>
        <w:autoSpaceDN w:val="0"/>
        <w:spacing w:before="238" w:after="0" w:line="230" w:lineRule="auto"/>
        <w:ind w:left="420"/>
        <w:rPr>
          <w:lang w:val="ru-RU"/>
        </w:rPr>
      </w:pP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—  выполнение упражнений на снятие грамматических трудностей;</w:t>
      </w:r>
    </w:p>
    <w:p w:rsidR="007E30E9" w:rsidRPr="006C5D68" w:rsidRDefault="006C5D68">
      <w:pPr>
        <w:autoSpaceDE w:val="0"/>
        <w:autoSpaceDN w:val="0"/>
        <w:spacing w:before="238" w:after="0" w:line="271" w:lineRule="auto"/>
        <w:ind w:left="420" w:right="576"/>
        <w:rPr>
          <w:lang w:val="ru-RU"/>
        </w:rPr>
      </w:pP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—  восприятие и понимание на слух несложных адаптированных аутентичных текстов, содержащих отдельные незнакомые слова (понимание основного содержания / понимание запрашиваемой информации с опорой и без опоры на иллюстрации).</w:t>
      </w:r>
    </w:p>
    <w:p w:rsidR="007E30E9" w:rsidRPr="006C5D68" w:rsidRDefault="006C5D68">
      <w:pPr>
        <w:tabs>
          <w:tab w:val="left" w:pos="180"/>
        </w:tabs>
        <w:autoSpaceDE w:val="0"/>
        <w:autoSpaceDN w:val="0"/>
        <w:spacing w:before="180" w:after="0" w:line="262" w:lineRule="auto"/>
        <w:ind w:right="864"/>
        <w:rPr>
          <w:lang w:val="ru-RU"/>
        </w:rPr>
      </w:pP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Тексты для аудирования: диалоги в рамках тематического содержания речи; высказывания собеседников в ситуациях повседневного общения, рассказы.</w:t>
      </w:r>
    </w:p>
    <w:p w:rsidR="007E30E9" w:rsidRPr="006C5D68" w:rsidRDefault="006C5D68">
      <w:pPr>
        <w:autoSpaceDE w:val="0"/>
        <w:autoSpaceDN w:val="0"/>
        <w:spacing w:before="70" w:after="0" w:line="262" w:lineRule="auto"/>
        <w:ind w:left="180" w:right="8064"/>
        <w:rPr>
          <w:lang w:val="ru-RU"/>
        </w:rPr>
      </w:pPr>
      <w:r w:rsidRPr="006C5D6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Говорение </w:t>
      </w:r>
      <w:r w:rsidRPr="006C5D68">
        <w:rPr>
          <w:lang w:val="ru-RU"/>
        </w:rPr>
        <w:br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Диалогическая речь:</w:t>
      </w:r>
    </w:p>
    <w:p w:rsidR="007E30E9" w:rsidRPr="006C5D68" w:rsidRDefault="006C5D68">
      <w:pPr>
        <w:autoSpaceDE w:val="0"/>
        <w:autoSpaceDN w:val="0"/>
        <w:spacing w:before="178" w:after="0" w:line="262" w:lineRule="auto"/>
        <w:ind w:left="420"/>
        <w:rPr>
          <w:lang w:val="ru-RU"/>
        </w:rPr>
      </w:pP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—  ведение разных видов диалога с опорой на ключевые слова или иллюстрации с соблюдением норм речевого этикета:</w:t>
      </w:r>
    </w:p>
    <w:p w:rsidR="007E30E9" w:rsidRPr="006C5D68" w:rsidRDefault="006C5D68">
      <w:pPr>
        <w:tabs>
          <w:tab w:val="left" w:pos="180"/>
        </w:tabs>
        <w:autoSpaceDE w:val="0"/>
        <w:autoSpaceDN w:val="0"/>
        <w:spacing w:before="178" w:after="0"/>
        <w:rPr>
          <w:lang w:val="ru-RU"/>
        </w:rPr>
      </w:pP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 xml:space="preserve">диалога-расспроса: запрашивание интересующей информации; сообщение фактической </w:t>
      </w:r>
      <w:r w:rsidRPr="006C5D68">
        <w:rPr>
          <w:lang w:val="ru-RU"/>
        </w:rPr>
        <w:br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 xml:space="preserve">информации, ответы на вопросы собеседника по изученным темам; </w:t>
      </w:r>
      <w:r w:rsidRPr="006C5D68">
        <w:rPr>
          <w:lang w:val="ru-RU"/>
        </w:rPr>
        <w:br/>
      </w: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диалога-побуждения к действию: приглашение собеседника к совместной деятельности, вежливое согласие/несогласие на предложение собеседника.</w:t>
      </w:r>
    </w:p>
    <w:p w:rsidR="007E30E9" w:rsidRPr="006C5D68" w:rsidRDefault="006C5D68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Монологическая речь:</w:t>
      </w:r>
    </w:p>
    <w:p w:rsidR="007E30E9" w:rsidRPr="006C5D68" w:rsidRDefault="006C5D68">
      <w:pPr>
        <w:autoSpaceDE w:val="0"/>
        <w:autoSpaceDN w:val="0"/>
        <w:spacing w:before="178" w:after="0" w:line="262" w:lineRule="auto"/>
        <w:ind w:left="420"/>
        <w:rPr>
          <w:lang w:val="ru-RU"/>
        </w:rPr>
      </w:pP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—  составление с опорой на ключевые слова, вопросы или иллюстрации устных монологических высказываний: описание предметов, людей, литературного персонажа;</w:t>
      </w:r>
    </w:p>
    <w:p w:rsidR="007E30E9" w:rsidRPr="006C5D68" w:rsidRDefault="007E30E9">
      <w:pPr>
        <w:rPr>
          <w:lang w:val="ru-RU"/>
        </w:rPr>
        <w:sectPr w:rsidR="007E30E9" w:rsidRPr="006C5D68">
          <w:pgSz w:w="11900" w:h="16840"/>
          <w:pgMar w:top="316" w:right="814" w:bottom="362" w:left="666" w:header="720" w:footer="720" w:gutter="0"/>
          <w:cols w:space="720" w:equalWidth="0">
            <w:col w:w="10420" w:space="0"/>
          </w:cols>
          <w:docGrid w:linePitch="360"/>
        </w:sectPr>
      </w:pPr>
    </w:p>
    <w:p w:rsidR="007E30E9" w:rsidRPr="006C5D68" w:rsidRDefault="007E30E9">
      <w:pPr>
        <w:autoSpaceDE w:val="0"/>
        <w:autoSpaceDN w:val="0"/>
        <w:spacing w:after="108" w:line="220" w:lineRule="exact"/>
        <w:rPr>
          <w:lang w:val="ru-RU"/>
        </w:rPr>
      </w:pPr>
    </w:p>
    <w:p w:rsidR="007E30E9" w:rsidRPr="006C5D68" w:rsidRDefault="006C5D68">
      <w:pPr>
        <w:autoSpaceDE w:val="0"/>
        <w:autoSpaceDN w:val="0"/>
        <w:spacing w:after="0" w:line="350" w:lineRule="auto"/>
        <w:ind w:left="420" w:right="576"/>
        <w:rPr>
          <w:lang w:val="ru-RU"/>
        </w:rPr>
      </w:pP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—  пересказ с опорой на ключевые слова, вопросы или иллюстрации основного содержания прослушанного или прочитанного текста;</w:t>
      </w:r>
      <w:r w:rsidRPr="006C5D68">
        <w:rPr>
          <w:lang w:val="ru-RU"/>
        </w:rPr>
        <w:br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—  составление собственного текста по образцу;</w:t>
      </w:r>
      <w:r w:rsidRPr="006C5D68">
        <w:rPr>
          <w:lang w:val="ru-RU"/>
        </w:rPr>
        <w:br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—  воспроизведение наизусть стихотворений, рифмовок.</w:t>
      </w:r>
    </w:p>
    <w:p w:rsidR="007E30E9" w:rsidRPr="006C5D68" w:rsidRDefault="006C5D68">
      <w:pPr>
        <w:autoSpaceDE w:val="0"/>
        <w:autoSpaceDN w:val="0"/>
        <w:spacing w:before="178" w:after="0" w:line="334" w:lineRule="auto"/>
        <w:ind w:left="420" w:hanging="240"/>
        <w:rPr>
          <w:lang w:val="ru-RU"/>
        </w:rPr>
      </w:pPr>
      <w:r w:rsidRPr="006C5D68">
        <w:rPr>
          <w:rFonts w:ascii="Times New Roman" w:eastAsia="Times New Roman" w:hAnsi="Times New Roman"/>
          <w:b/>
          <w:color w:val="000000"/>
          <w:sz w:val="24"/>
          <w:lang w:val="ru-RU"/>
        </w:rPr>
        <w:t>Смысловое чтение</w:t>
      </w:r>
      <w:r w:rsidRPr="006C5D68">
        <w:rPr>
          <w:lang w:val="ru-RU"/>
        </w:rPr>
        <w:br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 xml:space="preserve">—  чтение про себя учебных и несложных адаптированных аутентичных текстов, построенных на изученном языковом материале, с пониманием основного содержания, с пониманием </w:t>
      </w:r>
      <w:r w:rsidRPr="006C5D68">
        <w:rPr>
          <w:lang w:val="ru-RU"/>
        </w:rPr>
        <w:br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запрашиваемой информации;</w:t>
      </w:r>
      <w:r w:rsidRPr="006C5D68">
        <w:rPr>
          <w:lang w:val="ru-RU"/>
        </w:rPr>
        <w:br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—  умение работать с текстами, в которых содержатся таблицы, иллюстрации, наглядная символика;</w:t>
      </w:r>
      <w:r w:rsidRPr="006C5D68">
        <w:rPr>
          <w:lang w:val="ru-RU"/>
        </w:rPr>
        <w:br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—  чтение текста с извлечением нужной информации, выделяя смысловые вехи, озаглавливая части текста.</w:t>
      </w:r>
    </w:p>
    <w:p w:rsidR="007E30E9" w:rsidRPr="006C5D68" w:rsidRDefault="006C5D68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Тексты для чтения: ситуативные диалоги, рассказы, стихи.</w:t>
      </w:r>
    </w:p>
    <w:p w:rsidR="007E30E9" w:rsidRPr="006C5D68" w:rsidRDefault="006C5D68">
      <w:pPr>
        <w:autoSpaceDE w:val="0"/>
        <w:autoSpaceDN w:val="0"/>
        <w:spacing w:before="70" w:after="0" w:line="370" w:lineRule="auto"/>
        <w:ind w:left="420" w:hanging="240"/>
        <w:rPr>
          <w:lang w:val="ru-RU"/>
        </w:rPr>
      </w:pPr>
      <w:r w:rsidRPr="006C5D68">
        <w:rPr>
          <w:rFonts w:ascii="Times New Roman" w:eastAsia="Times New Roman" w:hAnsi="Times New Roman"/>
          <w:b/>
          <w:color w:val="000000"/>
          <w:sz w:val="24"/>
          <w:lang w:val="ru-RU"/>
        </w:rPr>
        <w:t>Письмо</w:t>
      </w:r>
      <w:r w:rsidRPr="006C5D68">
        <w:rPr>
          <w:lang w:val="ru-RU"/>
        </w:rPr>
        <w:br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—  списывание или выписывание слов на основе их группировки по грамматическим признакам;—  списывание текста и выписывание из него слов, словосочетаний, предложений в соответствии с решаемой коммуникативной задачей;</w:t>
      </w:r>
      <w:r w:rsidRPr="006C5D68">
        <w:rPr>
          <w:lang w:val="ru-RU"/>
        </w:rPr>
        <w:br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—  письменное выполнение лексических и грамматических упражнений: на постановку, на завершение предложений;</w:t>
      </w:r>
      <w:r w:rsidRPr="006C5D68">
        <w:rPr>
          <w:lang w:val="ru-RU"/>
        </w:rPr>
        <w:br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—  составление письменных ответов на заданные вопросы с использованием изученного лексико-грамматического материала;</w:t>
      </w:r>
      <w:r w:rsidRPr="006C5D68">
        <w:rPr>
          <w:lang w:val="ru-RU"/>
        </w:rPr>
        <w:br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—  письменное составление мини-диалога;</w:t>
      </w:r>
      <w:r w:rsidRPr="006C5D68">
        <w:rPr>
          <w:lang w:val="ru-RU"/>
        </w:rPr>
        <w:br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—  создание подписей к картинкам с пояснением, что на них изображено.</w:t>
      </w:r>
    </w:p>
    <w:p w:rsidR="007E30E9" w:rsidRPr="006C5D68" w:rsidRDefault="006C5D68">
      <w:pPr>
        <w:tabs>
          <w:tab w:val="left" w:pos="180"/>
          <w:tab w:val="left" w:pos="420"/>
        </w:tabs>
        <w:autoSpaceDE w:val="0"/>
        <w:autoSpaceDN w:val="0"/>
        <w:spacing w:before="322" w:after="0" w:line="372" w:lineRule="auto"/>
        <w:rPr>
          <w:lang w:val="ru-RU"/>
        </w:rPr>
      </w:pPr>
      <w:r w:rsidRPr="006C5D6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Языковые знания и навыки </w:t>
      </w:r>
      <w:r w:rsidRPr="006C5D68">
        <w:rPr>
          <w:lang w:val="ru-RU"/>
        </w:rPr>
        <w:br/>
      </w: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b/>
          <w:color w:val="000000"/>
          <w:sz w:val="24"/>
          <w:lang w:val="ru-RU"/>
        </w:rPr>
        <w:t>Фонетическая сторона речи</w:t>
      </w:r>
      <w:r w:rsidRPr="006C5D68">
        <w:rPr>
          <w:lang w:val="ru-RU"/>
        </w:rPr>
        <w:br/>
      </w: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—  произношение слов с двойными согласными (кайтты, китте);</w:t>
      </w:r>
      <w:r w:rsidRPr="006C5D68">
        <w:rPr>
          <w:lang w:val="ru-RU"/>
        </w:rPr>
        <w:br/>
      </w: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—  произношение слов с буквами я, ю, е: ярата [йа°рата], яши [йəши], юл [йул], ел [йыл];</w:t>
      </w: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—  особенности словесного ударения в глаголах отрицательной формы;</w:t>
      </w:r>
      <w:r w:rsidRPr="006C5D68">
        <w:rPr>
          <w:lang w:val="ru-RU"/>
        </w:rPr>
        <w:br/>
      </w: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—  произношение слов с соблюдением правильного ударения и фраз с соблюдением их ритмико-</w:t>
      </w: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интонационных особенностей.</w:t>
      </w:r>
    </w:p>
    <w:p w:rsidR="007E30E9" w:rsidRPr="006C5D68" w:rsidRDefault="006C5D68">
      <w:pPr>
        <w:autoSpaceDE w:val="0"/>
        <w:autoSpaceDN w:val="0"/>
        <w:spacing w:before="178" w:after="0" w:line="336" w:lineRule="auto"/>
        <w:ind w:left="420" w:right="1440" w:hanging="240"/>
        <w:rPr>
          <w:lang w:val="ru-RU"/>
        </w:rPr>
      </w:pPr>
      <w:r w:rsidRPr="006C5D68">
        <w:rPr>
          <w:rFonts w:ascii="Times New Roman" w:eastAsia="Times New Roman" w:hAnsi="Times New Roman"/>
          <w:b/>
          <w:color w:val="000000"/>
          <w:sz w:val="24"/>
          <w:lang w:val="ru-RU"/>
        </w:rPr>
        <w:t>Графика, орфография и пунктуация</w:t>
      </w:r>
      <w:r w:rsidRPr="006C5D68">
        <w:rPr>
          <w:lang w:val="ru-RU"/>
        </w:rPr>
        <w:br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—  правильное написание изученных слов;</w:t>
      </w:r>
      <w:r w:rsidRPr="006C5D68">
        <w:rPr>
          <w:lang w:val="ru-RU"/>
        </w:rPr>
        <w:br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—  написание слов лексического минимума, соответствующих произношению и не соответствующих произношению.</w:t>
      </w:r>
    </w:p>
    <w:p w:rsidR="007E30E9" w:rsidRPr="006C5D68" w:rsidRDefault="006C5D68">
      <w:pPr>
        <w:autoSpaceDE w:val="0"/>
        <w:autoSpaceDN w:val="0"/>
        <w:spacing w:before="178" w:after="0" w:line="262" w:lineRule="auto"/>
        <w:ind w:left="180"/>
        <w:rPr>
          <w:lang w:val="ru-RU"/>
        </w:rPr>
      </w:pPr>
      <w:r w:rsidRPr="006C5D6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Лексическая сторона речи </w:t>
      </w:r>
      <w:r w:rsidRPr="006C5D68">
        <w:rPr>
          <w:lang w:val="ru-RU"/>
        </w:rPr>
        <w:br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Распознавание и употребление в устной и письменной речи не менее 300 лексических единиц (слов,</w:t>
      </w:r>
    </w:p>
    <w:p w:rsidR="007E30E9" w:rsidRPr="006C5D68" w:rsidRDefault="007E30E9">
      <w:pPr>
        <w:rPr>
          <w:lang w:val="ru-RU"/>
        </w:rPr>
        <w:sectPr w:rsidR="007E30E9" w:rsidRPr="006C5D68">
          <w:pgSz w:w="11900" w:h="16840"/>
          <w:pgMar w:top="328" w:right="722" w:bottom="378" w:left="666" w:header="720" w:footer="720" w:gutter="0"/>
          <w:cols w:space="720" w:equalWidth="0">
            <w:col w:w="10512" w:space="0"/>
          </w:cols>
          <w:docGrid w:linePitch="360"/>
        </w:sectPr>
      </w:pPr>
    </w:p>
    <w:p w:rsidR="007E30E9" w:rsidRPr="006C5D68" w:rsidRDefault="007E30E9">
      <w:pPr>
        <w:autoSpaceDE w:val="0"/>
        <w:autoSpaceDN w:val="0"/>
        <w:spacing w:after="66" w:line="220" w:lineRule="exact"/>
        <w:rPr>
          <w:lang w:val="ru-RU"/>
        </w:rPr>
      </w:pPr>
    </w:p>
    <w:p w:rsidR="007E30E9" w:rsidRPr="006C5D68" w:rsidRDefault="006C5D68">
      <w:pPr>
        <w:autoSpaceDE w:val="0"/>
        <w:autoSpaceDN w:val="0"/>
        <w:spacing w:after="0"/>
        <w:ind w:right="432"/>
        <w:rPr>
          <w:lang w:val="ru-RU"/>
        </w:rPr>
      </w:pP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словосочетаний, речевых клише), обслуживающих ситуации общения в рамках тематического содержания речи для 3 класса, включая 200лексических единиц, усвоенных в 1 и 2 классах; слов-названий предметов, их признаков, действий предметов; заимствованных слов; синонимов и антонимов изученных слов.</w:t>
      </w:r>
    </w:p>
    <w:p w:rsidR="007E30E9" w:rsidRPr="006C5D68" w:rsidRDefault="006C5D68">
      <w:pPr>
        <w:tabs>
          <w:tab w:val="left" w:pos="180"/>
        </w:tabs>
        <w:autoSpaceDE w:val="0"/>
        <w:autoSpaceDN w:val="0"/>
        <w:spacing w:before="70" w:after="0" w:line="271" w:lineRule="auto"/>
        <w:ind w:right="720"/>
        <w:rPr>
          <w:lang w:val="ru-RU"/>
        </w:rPr>
      </w:pP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Грамматическая сторона речи </w:t>
      </w:r>
      <w:r w:rsidRPr="006C5D68">
        <w:rPr>
          <w:lang w:val="ru-RU"/>
        </w:rPr>
        <w:br/>
      </w: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Распознавание в письменном и звучащем тексте и употребление в устной и письменной речи изученных грамматических форм:</w:t>
      </w:r>
    </w:p>
    <w:p w:rsidR="007E30E9" w:rsidRPr="006C5D68" w:rsidRDefault="006C5D68">
      <w:pPr>
        <w:autoSpaceDE w:val="0"/>
        <w:autoSpaceDN w:val="0"/>
        <w:spacing w:before="178" w:after="0" w:line="230" w:lineRule="auto"/>
        <w:jc w:val="center"/>
        <w:rPr>
          <w:lang w:val="ru-RU"/>
        </w:rPr>
      </w:pP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 xml:space="preserve">—  имена существительные с аффиксами принадлежности </w:t>
      </w:r>
      <w:r>
        <w:rPr>
          <w:rFonts w:ascii="Times New Roman" w:eastAsia="Times New Roman" w:hAnsi="Times New Roman"/>
          <w:color w:val="000000"/>
          <w:sz w:val="24"/>
        </w:rPr>
        <w:t>I</w:t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II</w:t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III</w:t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 xml:space="preserve"> лица единственного числа;</w:t>
      </w:r>
    </w:p>
    <w:p w:rsidR="007E30E9" w:rsidRPr="006C5D68" w:rsidRDefault="006C5D68">
      <w:pPr>
        <w:autoSpaceDE w:val="0"/>
        <w:autoSpaceDN w:val="0"/>
        <w:spacing w:before="238" w:after="0" w:line="230" w:lineRule="auto"/>
        <w:ind w:left="420"/>
        <w:rPr>
          <w:lang w:val="ru-RU"/>
        </w:rPr>
      </w:pP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—  производные имена существительные с аффиксами -чы / -че;</w:t>
      </w:r>
    </w:p>
    <w:p w:rsidR="007E30E9" w:rsidRPr="006C5D68" w:rsidRDefault="006C5D68">
      <w:pPr>
        <w:autoSpaceDE w:val="0"/>
        <w:autoSpaceDN w:val="0"/>
        <w:spacing w:before="240" w:after="0" w:line="230" w:lineRule="auto"/>
        <w:ind w:left="420"/>
        <w:rPr>
          <w:lang w:val="ru-RU"/>
        </w:rPr>
      </w:pP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—  производные имена прилагательные с аффиксами -лы / -ле; -сыз / -сез;</w:t>
      </w:r>
    </w:p>
    <w:p w:rsidR="007E30E9" w:rsidRPr="006C5D68" w:rsidRDefault="006C5D68">
      <w:pPr>
        <w:autoSpaceDE w:val="0"/>
        <w:autoSpaceDN w:val="0"/>
        <w:spacing w:before="240" w:after="0" w:line="230" w:lineRule="auto"/>
        <w:ind w:left="420"/>
        <w:rPr>
          <w:lang w:val="ru-RU"/>
        </w:rPr>
      </w:pP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—  имена прилагательные в сравнительной степени;</w:t>
      </w:r>
    </w:p>
    <w:p w:rsidR="007E30E9" w:rsidRPr="006C5D68" w:rsidRDefault="006C5D68">
      <w:pPr>
        <w:autoSpaceDE w:val="0"/>
        <w:autoSpaceDN w:val="0"/>
        <w:spacing w:before="238" w:after="0" w:line="230" w:lineRule="auto"/>
        <w:ind w:left="420"/>
        <w:rPr>
          <w:lang w:val="ru-RU"/>
        </w:rPr>
      </w:pP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—  количественные и порядковые числительные (100–1000);</w:t>
      </w:r>
    </w:p>
    <w:p w:rsidR="007E30E9" w:rsidRPr="006C5D68" w:rsidRDefault="006C5D68">
      <w:pPr>
        <w:autoSpaceDE w:val="0"/>
        <w:autoSpaceDN w:val="0"/>
        <w:spacing w:before="238" w:after="0" w:line="230" w:lineRule="auto"/>
        <w:ind w:left="420"/>
        <w:rPr>
          <w:lang w:val="ru-RU"/>
        </w:rPr>
      </w:pP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—  наречия времени «бүген», «иртəгə», «кичə»;</w:t>
      </w:r>
    </w:p>
    <w:p w:rsidR="007E30E9" w:rsidRPr="006C5D68" w:rsidRDefault="006C5D68">
      <w:pPr>
        <w:autoSpaceDE w:val="0"/>
        <w:autoSpaceDN w:val="0"/>
        <w:spacing w:before="238" w:after="0" w:line="262" w:lineRule="auto"/>
        <w:ind w:left="420" w:right="144"/>
        <w:rPr>
          <w:lang w:val="ru-RU"/>
        </w:rPr>
      </w:pP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 xml:space="preserve">—  глаголы прошедшего определенного времени </w:t>
      </w:r>
      <w:r>
        <w:rPr>
          <w:rFonts w:ascii="Times New Roman" w:eastAsia="Times New Roman" w:hAnsi="Times New Roman"/>
          <w:color w:val="000000"/>
          <w:sz w:val="24"/>
        </w:rPr>
        <w:t>I</w:t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II</w:t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III</w:t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 xml:space="preserve"> лица единственного и множественного числа в утвердительной и отрицательной формах;</w:t>
      </w:r>
    </w:p>
    <w:p w:rsidR="007E30E9" w:rsidRPr="006C5D68" w:rsidRDefault="006C5D68">
      <w:pPr>
        <w:autoSpaceDE w:val="0"/>
        <w:autoSpaceDN w:val="0"/>
        <w:spacing w:before="238" w:after="0" w:line="230" w:lineRule="auto"/>
        <w:ind w:left="420"/>
        <w:rPr>
          <w:lang w:val="ru-RU"/>
        </w:rPr>
      </w:pP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—  послеложные слова «янында», «алдында», «артында» с именами существительными;</w:t>
      </w:r>
    </w:p>
    <w:p w:rsidR="007E30E9" w:rsidRPr="006C5D68" w:rsidRDefault="006C5D68">
      <w:pPr>
        <w:autoSpaceDE w:val="0"/>
        <w:autoSpaceDN w:val="0"/>
        <w:spacing w:before="238" w:after="0" w:line="262" w:lineRule="auto"/>
        <w:ind w:left="420"/>
        <w:rPr>
          <w:lang w:val="ru-RU"/>
        </w:rPr>
      </w:pP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—  конструкция «имя существительное + имя существительное» (с афф. принад.): Казан шəһəре, киемнəр кибете;</w:t>
      </w:r>
    </w:p>
    <w:p w:rsidR="007E30E9" w:rsidRPr="006C5D68" w:rsidRDefault="006C5D68">
      <w:pPr>
        <w:autoSpaceDE w:val="0"/>
        <w:autoSpaceDN w:val="0"/>
        <w:spacing w:before="238" w:after="0" w:line="230" w:lineRule="auto"/>
        <w:ind w:left="420"/>
        <w:rPr>
          <w:lang w:val="ru-RU"/>
        </w:rPr>
      </w:pP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—  нераспространенные и распространенные простые предложения;</w:t>
      </w:r>
    </w:p>
    <w:p w:rsidR="007E30E9" w:rsidRPr="006C5D68" w:rsidRDefault="006C5D68">
      <w:pPr>
        <w:autoSpaceDE w:val="0"/>
        <w:autoSpaceDN w:val="0"/>
        <w:spacing w:before="238" w:after="0" w:line="230" w:lineRule="auto"/>
        <w:ind w:left="420"/>
        <w:rPr>
          <w:lang w:val="ru-RU"/>
        </w:rPr>
      </w:pP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—  порядок слов в татарском предложении.</w:t>
      </w:r>
    </w:p>
    <w:p w:rsidR="007E30E9" w:rsidRPr="006C5D68" w:rsidRDefault="006C5D68">
      <w:pPr>
        <w:autoSpaceDE w:val="0"/>
        <w:autoSpaceDN w:val="0"/>
        <w:spacing w:before="322" w:after="0" w:line="230" w:lineRule="auto"/>
        <w:rPr>
          <w:lang w:val="ru-RU"/>
        </w:rPr>
      </w:pPr>
      <w:r w:rsidRPr="006C5D68">
        <w:rPr>
          <w:rFonts w:ascii="Times New Roman" w:eastAsia="Times New Roman" w:hAnsi="Times New Roman"/>
          <w:b/>
          <w:color w:val="000000"/>
          <w:sz w:val="24"/>
          <w:lang w:val="ru-RU"/>
        </w:rPr>
        <w:t>Социокультурные знания и умения</w:t>
      </w:r>
    </w:p>
    <w:p w:rsidR="007E30E9" w:rsidRPr="006C5D68" w:rsidRDefault="006C5D68">
      <w:pPr>
        <w:autoSpaceDE w:val="0"/>
        <w:autoSpaceDN w:val="0"/>
        <w:spacing w:before="226" w:after="0" w:line="271" w:lineRule="auto"/>
        <w:ind w:left="420" w:right="288"/>
        <w:rPr>
          <w:lang w:val="ru-RU"/>
        </w:rPr>
      </w:pP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—  знание и использование наиболее употребительных социокультурных элементов речевого поведенческого этикета, принятых в татарском языке, в следующих ситуациях общения (выражение просьбы, выражение благодарности, извинение);</w:t>
      </w:r>
    </w:p>
    <w:p w:rsidR="007E30E9" w:rsidRPr="006C5D68" w:rsidRDefault="006C5D68">
      <w:pPr>
        <w:autoSpaceDE w:val="0"/>
        <w:autoSpaceDN w:val="0"/>
        <w:spacing w:before="240" w:after="0" w:line="262" w:lineRule="auto"/>
        <w:ind w:left="420" w:right="576"/>
        <w:rPr>
          <w:lang w:val="ru-RU"/>
        </w:rPr>
      </w:pP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—  знакомство с доступными в языковом отношении образцами детской поэзии и прозы на татарском языке;</w:t>
      </w:r>
    </w:p>
    <w:p w:rsidR="007E30E9" w:rsidRPr="006C5D68" w:rsidRDefault="006C5D68">
      <w:pPr>
        <w:autoSpaceDE w:val="0"/>
        <w:autoSpaceDN w:val="0"/>
        <w:spacing w:before="240" w:after="0" w:line="230" w:lineRule="auto"/>
        <w:ind w:left="420"/>
        <w:rPr>
          <w:lang w:val="ru-RU"/>
        </w:rPr>
      </w:pP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—  знание небольших произведений татарского детского фольклора (рифмовки, стихи, песенки);</w:t>
      </w:r>
    </w:p>
    <w:p w:rsidR="007E30E9" w:rsidRPr="006C5D68" w:rsidRDefault="006C5D68">
      <w:pPr>
        <w:autoSpaceDE w:val="0"/>
        <w:autoSpaceDN w:val="0"/>
        <w:spacing w:before="238" w:after="0" w:line="262" w:lineRule="auto"/>
        <w:ind w:left="420" w:right="144"/>
        <w:rPr>
          <w:lang w:val="ru-RU"/>
        </w:rPr>
      </w:pP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—  знание названий национальностей, проживающих в Республике Татарстан: русские, татары, чуваши, мордва, марийцы, удмурты, украинцы, белорусы и т. д.;</w:t>
      </w:r>
    </w:p>
    <w:p w:rsidR="007E30E9" w:rsidRPr="006C5D68" w:rsidRDefault="006C5D68">
      <w:pPr>
        <w:autoSpaceDE w:val="0"/>
        <w:autoSpaceDN w:val="0"/>
        <w:spacing w:before="238" w:after="0" w:line="230" w:lineRule="auto"/>
        <w:ind w:left="420"/>
        <w:rPr>
          <w:lang w:val="ru-RU"/>
        </w:rPr>
      </w:pP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—  знание названий татарских и русских национальных праздников.</w:t>
      </w:r>
    </w:p>
    <w:p w:rsidR="007E30E9" w:rsidRPr="006C5D68" w:rsidRDefault="006C5D68">
      <w:pPr>
        <w:autoSpaceDE w:val="0"/>
        <w:autoSpaceDN w:val="0"/>
        <w:spacing w:before="322" w:after="0" w:line="230" w:lineRule="auto"/>
        <w:rPr>
          <w:lang w:val="ru-RU"/>
        </w:rPr>
      </w:pPr>
      <w:r w:rsidRPr="006C5D68">
        <w:rPr>
          <w:rFonts w:ascii="Times New Roman" w:eastAsia="Times New Roman" w:hAnsi="Times New Roman"/>
          <w:b/>
          <w:color w:val="000000"/>
          <w:sz w:val="24"/>
          <w:lang w:val="ru-RU"/>
        </w:rPr>
        <w:t>Компенсаторные умения</w:t>
      </w:r>
    </w:p>
    <w:p w:rsidR="007E30E9" w:rsidRPr="006C5D68" w:rsidRDefault="006C5D68">
      <w:pPr>
        <w:autoSpaceDE w:val="0"/>
        <w:autoSpaceDN w:val="0"/>
        <w:spacing w:before="226" w:after="0" w:line="262" w:lineRule="auto"/>
        <w:ind w:left="420" w:right="864"/>
        <w:rPr>
          <w:lang w:val="ru-RU"/>
        </w:rPr>
      </w:pP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—  использование при чтении и аудировании языковой догадки (умения понять значение незнакомого слова или новое значение знакомого слова по контексту);</w:t>
      </w:r>
    </w:p>
    <w:p w:rsidR="007E30E9" w:rsidRPr="006C5D68" w:rsidRDefault="006C5D68">
      <w:pPr>
        <w:autoSpaceDE w:val="0"/>
        <w:autoSpaceDN w:val="0"/>
        <w:spacing w:before="238" w:after="0" w:line="230" w:lineRule="auto"/>
        <w:ind w:left="420"/>
        <w:rPr>
          <w:lang w:val="ru-RU"/>
        </w:rPr>
      </w:pP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—  умение переспрашивать, просить повторить, уточняя значение незнакомых слов.</w:t>
      </w:r>
    </w:p>
    <w:p w:rsidR="007E30E9" w:rsidRPr="006C5D68" w:rsidRDefault="006C5D68">
      <w:pPr>
        <w:autoSpaceDE w:val="0"/>
        <w:autoSpaceDN w:val="0"/>
        <w:spacing w:before="238" w:after="0" w:line="262" w:lineRule="auto"/>
        <w:ind w:left="420"/>
        <w:rPr>
          <w:lang w:val="ru-RU"/>
        </w:rPr>
      </w:pP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—  использование в качестве опоры при порождении собственных высказываний ключевых слов, вопросов, иллюстраций;</w:t>
      </w:r>
    </w:p>
    <w:p w:rsidR="007E30E9" w:rsidRPr="006C5D68" w:rsidRDefault="007E30E9">
      <w:pPr>
        <w:rPr>
          <w:lang w:val="ru-RU"/>
        </w:rPr>
        <w:sectPr w:rsidR="007E30E9" w:rsidRPr="006C5D68">
          <w:pgSz w:w="11900" w:h="16840"/>
          <w:pgMar w:top="286" w:right="754" w:bottom="312" w:left="666" w:header="720" w:footer="720" w:gutter="0"/>
          <w:cols w:space="720" w:equalWidth="0">
            <w:col w:w="10480" w:space="0"/>
          </w:cols>
          <w:docGrid w:linePitch="360"/>
        </w:sectPr>
      </w:pPr>
    </w:p>
    <w:p w:rsidR="007E30E9" w:rsidRPr="006C5D68" w:rsidRDefault="007E30E9">
      <w:pPr>
        <w:autoSpaceDE w:val="0"/>
        <w:autoSpaceDN w:val="0"/>
        <w:spacing w:after="156" w:line="220" w:lineRule="exact"/>
        <w:rPr>
          <w:lang w:val="ru-RU"/>
        </w:rPr>
      </w:pPr>
    </w:p>
    <w:p w:rsidR="007E30E9" w:rsidRPr="006C5D68" w:rsidRDefault="006C5D68">
      <w:pPr>
        <w:autoSpaceDE w:val="0"/>
        <w:autoSpaceDN w:val="0"/>
        <w:spacing w:after="0" w:line="271" w:lineRule="auto"/>
        <w:ind w:left="420" w:right="288"/>
        <w:rPr>
          <w:lang w:val="ru-RU"/>
        </w:rPr>
      </w:pP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—  игнорирование информации, не являющейся необходимой для понимания основного содержания прочитанного/прослушанного текста или для нахождения в тексте запрашиваемой информации.</w:t>
      </w:r>
    </w:p>
    <w:p w:rsidR="007E30E9" w:rsidRPr="006C5D68" w:rsidRDefault="006C5D68">
      <w:pPr>
        <w:autoSpaceDE w:val="0"/>
        <w:autoSpaceDN w:val="0"/>
        <w:spacing w:before="322" w:after="0" w:line="230" w:lineRule="auto"/>
        <w:rPr>
          <w:lang w:val="ru-RU"/>
        </w:rPr>
      </w:pPr>
      <w:r w:rsidRPr="006C5D68">
        <w:rPr>
          <w:rFonts w:ascii="Times New Roman" w:eastAsia="Times New Roman" w:hAnsi="Times New Roman"/>
          <w:b/>
          <w:color w:val="000000"/>
          <w:sz w:val="24"/>
          <w:lang w:val="ru-RU"/>
        </w:rPr>
        <w:t>4 КЛАСС</w:t>
      </w:r>
    </w:p>
    <w:p w:rsidR="007E30E9" w:rsidRPr="006C5D68" w:rsidRDefault="006C5D68">
      <w:pPr>
        <w:autoSpaceDE w:val="0"/>
        <w:autoSpaceDN w:val="0"/>
        <w:spacing w:before="262" w:after="0" w:line="230" w:lineRule="auto"/>
        <w:rPr>
          <w:lang w:val="ru-RU"/>
        </w:rPr>
      </w:pPr>
      <w:r w:rsidRPr="006C5D68">
        <w:rPr>
          <w:rFonts w:ascii="Times New Roman" w:eastAsia="Times New Roman" w:hAnsi="Times New Roman"/>
          <w:b/>
          <w:color w:val="000000"/>
          <w:sz w:val="24"/>
          <w:lang w:val="ru-RU"/>
        </w:rPr>
        <w:t>Тематическое содержание речи</w:t>
      </w:r>
    </w:p>
    <w:p w:rsidR="007E30E9" w:rsidRPr="006C5D68" w:rsidRDefault="006C5D68">
      <w:pPr>
        <w:tabs>
          <w:tab w:val="left" w:pos="180"/>
        </w:tabs>
        <w:autoSpaceDE w:val="0"/>
        <w:autoSpaceDN w:val="0"/>
        <w:spacing w:before="166" w:after="0" w:line="262" w:lineRule="auto"/>
        <w:ind w:right="720"/>
        <w:rPr>
          <w:lang w:val="ru-RU"/>
        </w:rPr>
      </w:pP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1. Мир моего «Я»: Я и моя семья. Профессии родителей. Распорядок дня. Внешний вид. Мое здоровье.</w:t>
      </w:r>
    </w:p>
    <w:p w:rsidR="007E30E9" w:rsidRPr="006C5D68" w:rsidRDefault="006C5D68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2. Мир моих увлечений: Мое свободное время. Путешествия. Каникулы.</w:t>
      </w:r>
    </w:p>
    <w:p w:rsidR="007E30E9" w:rsidRPr="006C5D68" w:rsidRDefault="006C5D68">
      <w:pPr>
        <w:tabs>
          <w:tab w:val="left" w:pos="180"/>
        </w:tabs>
        <w:autoSpaceDE w:val="0"/>
        <w:autoSpaceDN w:val="0"/>
        <w:spacing w:before="72" w:after="0" w:line="262" w:lineRule="auto"/>
        <w:rPr>
          <w:lang w:val="ru-RU"/>
        </w:rPr>
      </w:pP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3. Мир вокруг меня: Новый учебный год. Мои близкие и друзья. Совместные интересы. Животный и растительный мир. В зоопарке.</w:t>
      </w:r>
    </w:p>
    <w:p w:rsidR="007E30E9" w:rsidRPr="006C5D68" w:rsidRDefault="006C5D68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4. Моя Родина: Россия – наша Родина. Татарстан – мой родной край. Народы Республики Татарстан. Детские писатели и поэты. Детский фольклор (рифмовки, считалки, скороговорки, загадки, сказки).</w:t>
      </w:r>
    </w:p>
    <w:p w:rsidR="007E30E9" w:rsidRPr="006C5D68" w:rsidRDefault="006C5D68">
      <w:pPr>
        <w:autoSpaceDE w:val="0"/>
        <w:autoSpaceDN w:val="0"/>
        <w:spacing w:before="262" w:after="0" w:line="230" w:lineRule="auto"/>
        <w:rPr>
          <w:lang w:val="ru-RU"/>
        </w:rPr>
      </w:pPr>
      <w:r w:rsidRPr="006C5D68">
        <w:rPr>
          <w:rFonts w:ascii="Times New Roman" w:eastAsia="Times New Roman" w:hAnsi="Times New Roman"/>
          <w:b/>
          <w:color w:val="000000"/>
          <w:sz w:val="24"/>
          <w:lang w:val="ru-RU"/>
        </w:rPr>
        <w:t>Умения по видам речевой деятельности</w:t>
      </w:r>
    </w:p>
    <w:p w:rsidR="007E30E9" w:rsidRPr="006C5D68" w:rsidRDefault="006C5D68">
      <w:pPr>
        <w:autoSpaceDE w:val="0"/>
        <w:autoSpaceDN w:val="0"/>
        <w:spacing w:before="166" w:after="0" w:line="230" w:lineRule="auto"/>
        <w:ind w:left="180"/>
        <w:rPr>
          <w:lang w:val="ru-RU"/>
        </w:rPr>
      </w:pPr>
      <w:r w:rsidRPr="006C5D68">
        <w:rPr>
          <w:rFonts w:ascii="Times New Roman" w:eastAsia="Times New Roman" w:hAnsi="Times New Roman"/>
          <w:b/>
          <w:color w:val="000000"/>
          <w:sz w:val="24"/>
          <w:lang w:val="ru-RU"/>
        </w:rPr>
        <w:t>Аудирование</w:t>
      </w:r>
    </w:p>
    <w:p w:rsidR="007E30E9" w:rsidRPr="006C5D68" w:rsidRDefault="006C5D68">
      <w:pPr>
        <w:autoSpaceDE w:val="0"/>
        <w:autoSpaceDN w:val="0"/>
        <w:spacing w:before="178" w:after="0" w:line="262" w:lineRule="auto"/>
        <w:ind w:left="420" w:right="864"/>
        <w:rPr>
          <w:lang w:val="ru-RU"/>
        </w:rPr>
      </w:pP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—  восприятие на слух и понимание высказываний одноклассников, небольших текстов и сообщений, построенных на изученном речевом материале;</w:t>
      </w:r>
    </w:p>
    <w:p w:rsidR="007E30E9" w:rsidRPr="006C5D68" w:rsidRDefault="006C5D68">
      <w:pPr>
        <w:autoSpaceDE w:val="0"/>
        <w:autoSpaceDN w:val="0"/>
        <w:spacing w:before="238" w:after="0" w:line="230" w:lineRule="auto"/>
        <w:ind w:left="420"/>
        <w:rPr>
          <w:lang w:val="ru-RU"/>
        </w:rPr>
      </w:pP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—  выполнение упражнений на снятие лингвистических трудностей;</w:t>
      </w:r>
    </w:p>
    <w:p w:rsidR="007E30E9" w:rsidRPr="006C5D68" w:rsidRDefault="006C5D68">
      <w:pPr>
        <w:autoSpaceDE w:val="0"/>
        <w:autoSpaceDN w:val="0"/>
        <w:spacing w:before="238" w:after="0" w:line="271" w:lineRule="auto"/>
        <w:ind w:left="420" w:right="432"/>
        <w:rPr>
          <w:lang w:val="ru-RU"/>
        </w:rPr>
      </w:pP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—  понимание на слух информации, которая содержится в предъявляемом тексте; определять основную мысль текста; отделять основную мысль от второстепенного, передавать его содержание по вопросам.</w:t>
      </w:r>
    </w:p>
    <w:p w:rsidR="007E30E9" w:rsidRPr="006C5D68" w:rsidRDefault="006C5D68">
      <w:pPr>
        <w:tabs>
          <w:tab w:val="left" w:pos="180"/>
        </w:tabs>
        <w:autoSpaceDE w:val="0"/>
        <w:autoSpaceDN w:val="0"/>
        <w:spacing w:before="178" w:after="0" w:line="262" w:lineRule="auto"/>
        <w:ind w:right="1008"/>
        <w:rPr>
          <w:lang w:val="ru-RU"/>
        </w:rPr>
      </w:pP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Тексты для аудирования: диалоги в рамках тематического содержания речи; высказывания собеседников в ситуациях повседневного общения, рассказы.</w:t>
      </w:r>
    </w:p>
    <w:p w:rsidR="007E30E9" w:rsidRPr="006C5D68" w:rsidRDefault="006C5D68">
      <w:pPr>
        <w:autoSpaceDE w:val="0"/>
        <w:autoSpaceDN w:val="0"/>
        <w:spacing w:before="70" w:after="0" w:line="262" w:lineRule="auto"/>
        <w:ind w:left="180" w:right="8208"/>
        <w:rPr>
          <w:lang w:val="ru-RU"/>
        </w:rPr>
      </w:pPr>
      <w:r w:rsidRPr="006C5D6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Говорение </w:t>
      </w:r>
      <w:r w:rsidRPr="006C5D68">
        <w:rPr>
          <w:lang w:val="ru-RU"/>
        </w:rPr>
        <w:br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Диалогическая речь:</w:t>
      </w:r>
    </w:p>
    <w:p w:rsidR="007E30E9" w:rsidRPr="006C5D68" w:rsidRDefault="006C5D68">
      <w:pPr>
        <w:autoSpaceDE w:val="0"/>
        <w:autoSpaceDN w:val="0"/>
        <w:spacing w:before="178" w:after="0" w:line="230" w:lineRule="auto"/>
        <w:ind w:left="420"/>
        <w:rPr>
          <w:lang w:val="ru-RU"/>
        </w:rPr>
      </w:pP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—  умение задавать вопросы, отвечать на них по содержанию изученных тем.</w:t>
      </w:r>
    </w:p>
    <w:p w:rsidR="007E30E9" w:rsidRPr="006C5D68" w:rsidRDefault="006C5D68">
      <w:pPr>
        <w:autoSpaceDE w:val="0"/>
        <w:autoSpaceDN w:val="0"/>
        <w:spacing w:before="238" w:after="0" w:line="262" w:lineRule="auto"/>
        <w:ind w:left="420" w:right="576"/>
        <w:rPr>
          <w:lang w:val="ru-RU"/>
        </w:rPr>
      </w:pP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—  ведение диалогов по изученным темам, используя следующие речевые задачи: сообщить, попросить, пригласить, пожелать, похвалить, поблагодарить, уточнить, возразить.</w:t>
      </w:r>
    </w:p>
    <w:p w:rsidR="007E30E9" w:rsidRPr="006C5D68" w:rsidRDefault="006C5D68">
      <w:pPr>
        <w:autoSpaceDE w:val="0"/>
        <w:autoSpaceDN w:val="0"/>
        <w:spacing w:before="180" w:after="0" w:line="230" w:lineRule="auto"/>
        <w:ind w:left="180"/>
        <w:rPr>
          <w:lang w:val="ru-RU"/>
        </w:rPr>
      </w:pP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Монологическая речь:</w:t>
      </w:r>
    </w:p>
    <w:p w:rsidR="007E30E9" w:rsidRPr="006C5D68" w:rsidRDefault="006C5D68">
      <w:pPr>
        <w:autoSpaceDE w:val="0"/>
        <w:autoSpaceDN w:val="0"/>
        <w:spacing w:before="178" w:after="0" w:line="262" w:lineRule="auto"/>
        <w:ind w:left="420" w:right="432"/>
        <w:rPr>
          <w:lang w:val="ru-RU"/>
        </w:rPr>
      </w:pP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—  создание с опорой на ключевые слова, вопросы или иллюстрации устных монологических высказываний по содержанию изученных тем.</w:t>
      </w:r>
    </w:p>
    <w:p w:rsidR="007E30E9" w:rsidRPr="006C5D68" w:rsidRDefault="006C5D68">
      <w:pPr>
        <w:autoSpaceDE w:val="0"/>
        <w:autoSpaceDN w:val="0"/>
        <w:spacing w:before="238" w:after="0" w:line="262" w:lineRule="auto"/>
        <w:ind w:left="420" w:right="144"/>
        <w:rPr>
          <w:lang w:val="ru-RU"/>
        </w:rPr>
      </w:pP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—  составление рассказа о своих друзьях, о любимых питомцах, о нашей стране и родном крае и т. д.;</w:t>
      </w:r>
    </w:p>
    <w:p w:rsidR="007E30E9" w:rsidRPr="006C5D68" w:rsidRDefault="006C5D68">
      <w:pPr>
        <w:autoSpaceDE w:val="0"/>
        <w:autoSpaceDN w:val="0"/>
        <w:spacing w:before="238" w:after="0" w:line="262" w:lineRule="auto"/>
        <w:ind w:left="420" w:right="576"/>
        <w:rPr>
          <w:lang w:val="ru-RU"/>
        </w:rPr>
      </w:pP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—  пересказ с опорой на ключевые слова, вопросы или иллюстрации основного содержания прослушанного или прочитанного текста;</w:t>
      </w:r>
    </w:p>
    <w:p w:rsidR="007E30E9" w:rsidRPr="006C5D68" w:rsidRDefault="006C5D68">
      <w:pPr>
        <w:autoSpaceDE w:val="0"/>
        <w:autoSpaceDN w:val="0"/>
        <w:spacing w:before="238" w:after="0" w:line="230" w:lineRule="auto"/>
        <w:ind w:left="420"/>
        <w:rPr>
          <w:lang w:val="ru-RU"/>
        </w:rPr>
      </w:pP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—  краткое устное изложение результатов выполненного несложного проектного задания.</w:t>
      </w:r>
    </w:p>
    <w:p w:rsidR="007E30E9" w:rsidRPr="006C5D68" w:rsidRDefault="006C5D68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6C5D68">
        <w:rPr>
          <w:rFonts w:ascii="Times New Roman" w:eastAsia="Times New Roman" w:hAnsi="Times New Roman"/>
          <w:b/>
          <w:color w:val="000000"/>
          <w:sz w:val="24"/>
          <w:lang w:val="ru-RU"/>
        </w:rPr>
        <w:t>Смысловое чтение</w:t>
      </w:r>
    </w:p>
    <w:p w:rsidR="007E30E9" w:rsidRPr="006C5D68" w:rsidRDefault="006C5D68">
      <w:pPr>
        <w:autoSpaceDE w:val="0"/>
        <w:autoSpaceDN w:val="0"/>
        <w:spacing w:before="178" w:after="0" w:line="262" w:lineRule="auto"/>
        <w:ind w:left="420" w:right="432"/>
        <w:rPr>
          <w:lang w:val="ru-RU"/>
        </w:rPr>
      </w:pP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—  чтение про себя учебных и несложных адаптированных аутентичных текстов, содержащих отдельные незнакомые слова, с пониманием основного содержания или с пониманием</w:t>
      </w:r>
    </w:p>
    <w:p w:rsidR="007E30E9" w:rsidRPr="006C5D68" w:rsidRDefault="007E30E9">
      <w:pPr>
        <w:rPr>
          <w:lang w:val="ru-RU"/>
        </w:rPr>
        <w:sectPr w:rsidR="007E30E9" w:rsidRPr="006C5D68">
          <w:pgSz w:w="11900" w:h="16840"/>
          <w:pgMar w:top="376" w:right="662" w:bottom="398" w:left="666" w:header="720" w:footer="720" w:gutter="0"/>
          <w:cols w:space="720" w:equalWidth="0">
            <w:col w:w="10572" w:space="0"/>
          </w:cols>
          <w:docGrid w:linePitch="360"/>
        </w:sectPr>
      </w:pPr>
    </w:p>
    <w:p w:rsidR="007E30E9" w:rsidRPr="006C5D68" w:rsidRDefault="007E30E9">
      <w:pPr>
        <w:autoSpaceDE w:val="0"/>
        <w:autoSpaceDN w:val="0"/>
        <w:spacing w:after="66" w:line="220" w:lineRule="exact"/>
        <w:rPr>
          <w:lang w:val="ru-RU"/>
        </w:rPr>
      </w:pPr>
    </w:p>
    <w:p w:rsidR="007E30E9" w:rsidRPr="006C5D68" w:rsidRDefault="006C5D68">
      <w:pPr>
        <w:autoSpaceDE w:val="0"/>
        <w:autoSpaceDN w:val="0"/>
        <w:spacing w:after="0" w:line="230" w:lineRule="auto"/>
        <w:ind w:left="420"/>
        <w:rPr>
          <w:lang w:val="ru-RU"/>
        </w:rPr>
      </w:pP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запрашиваемой информации:</w:t>
      </w:r>
    </w:p>
    <w:p w:rsidR="007E30E9" w:rsidRPr="006C5D68" w:rsidRDefault="006C5D68">
      <w:pPr>
        <w:autoSpaceDE w:val="0"/>
        <w:autoSpaceDN w:val="0"/>
        <w:spacing w:before="238" w:after="0" w:line="230" w:lineRule="auto"/>
        <w:ind w:left="420"/>
        <w:rPr>
          <w:lang w:val="ru-RU"/>
        </w:rPr>
      </w:pP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—  выделение наиболее важных в смысловом плане предложений;</w:t>
      </w:r>
    </w:p>
    <w:p w:rsidR="007E30E9" w:rsidRPr="006C5D68" w:rsidRDefault="006C5D68">
      <w:pPr>
        <w:autoSpaceDE w:val="0"/>
        <w:autoSpaceDN w:val="0"/>
        <w:spacing w:before="238" w:after="0" w:line="230" w:lineRule="auto"/>
        <w:ind w:left="420"/>
        <w:rPr>
          <w:lang w:val="ru-RU"/>
        </w:rPr>
      </w:pP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—  выделение предложений, выражающих основную мысль текста;</w:t>
      </w:r>
    </w:p>
    <w:p w:rsidR="007E30E9" w:rsidRPr="006C5D68" w:rsidRDefault="006C5D68">
      <w:pPr>
        <w:autoSpaceDE w:val="0"/>
        <w:autoSpaceDN w:val="0"/>
        <w:spacing w:before="238" w:after="0" w:line="230" w:lineRule="auto"/>
        <w:ind w:left="420"/>
        <w:rPr>
          <w:lang w:val="ru-RU"/>
        </w:rPr>
      </w:pP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—  чтение текста с прогнозированием темы текста;</w:t>
      </w:r>
    </w:p>
    <w:p w:rsidR="007E30E9" w:rsidRPr="006C5D68" w:rsidRDefault="006C5D68">
      <w:pPr>
        <w:autoSpaceDE w:val="0"/>
        <w:autoSpaceDN w:val="0"/>
        <w:spacing w:before="238" w:after="0" w:line="262" w:lineRule="auto"/>
        <w:ind w:left="420" w:right="1008"/>
        <w:rPr>
          <w:lang w:val="ru-RU"/>
        </w:rPr>
      </w:pP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—  чтение несплошных текстов (таблиц, диаграмм) и понимание представленной в них информации.</w:t>
      </w:r>
    </w:p>
    <w:p w:rsidR="007E30E9" w:rsidRPr="006C5D68" w:rsidRDefault="006C5D68">
      <w:pPr>
        <w:autoSpaceDE w:val="0"/>
        <w:autoSpaceDN w:val="0"/>
        <w:spacing w:before="178" w:after="0" w:line="262" w:lineRule="auto"/>
        <w:ind w:left="180" w:right="288"/>
        <w:rPr>
          <w:lang w:val="ru-RU"/>
        </w:rPr>
      </w:pP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 xml:space="preserve">Тексты для чтения: ситуативные диалоги, рассказы, научно-популярные тексты, стихи, таблицы. </w:t>
      </w:r>
      <w:r w:rsidRPr="006C5D68">
        <w:rPr>
          <w:rFonts w:ascii="Times New Roman" w:eastAsia="Times New Roman" w:hAnsi="Times New Roman"/>
          <w:b/>
          <w:color w:val="000000"/>
          <w:sz w:val="24"/>
          <w:lang w:val="ru-RU"/>
        </w:rPr>
        <w:t>Письмо</w:t>
      </w:r>
    </w:p>
    <w:p w:rsidR="007E30E9" w:rsidRPr="006C5D68" w:rsidRDefault="006C5D68">
      <w:pPr>
        <w:autoSpaceDE w:val="0"/>
        <w:autoSpaceDN w:val="0"/>
        <w:spacing w:before="180" w:after="0" w:line="262" w:lineRule="auto"/>
        <w:ind w:left="420" w:right="432"/>
        <w:rPr>
          <w:lang w:val="ru-RU"/>
        </w:rPr>
      </w:pP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—  заполнение простых анкет с указанием информации о себе (имя, фамилия, возраст, место жительство – страна проживания, город (село) в соответствии с нормами татарского языка;</w:t>
      </w:r>
    </w:p>
    <w:p w:rsidR="007E30E9" w:rsidRPr="006C5D68" w:rsidRDefault="006C5D68">
      <w:pPr>
        <w:autoSpaceDE w:val="0"/>
        <w:autoSpaceDN w:val="0"/>
        <w:spacing w:before="238" w:after="0" w:line="230" w:lineRule="auto"/>
        <w:ind w:left="420"/>
        <w:rPr>
          <w:lang w:val="ru-RU"/>
        </w:rPr>
      </w:pP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—  письменная формулировка тезисов (составление плана);</w:t>
      </w:r>
    </w:p>
    <w:p w:rsidR="007E30E9" w:rsidRPr="006C5D68" w:rsidRDefault="006C5D68">
      <w:pPr>
        <w:autoSpaceDE w:val="0"/>
        <w:autoSpaceDN w:val="0"/>
        <w:spacing w:before="238" w:after="0" w:line="230" w:lineRule="auto"/>
        <w:ind w:left="420"/>
        <w:rPr>
          <w:lang w:val="ru-RU"/>
        </w:rPr>
      </w:pP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—  выписывание цитат из текста к заданным вопросам;</w:t>
      </w:r>
    </w:p>
    <w:p w:rsidR="007E30E9" w:rsidRPr="006C5D68" w:rsidRDefault="006C5D68">
      <w:pPr>
        <w:autoSpaceDE w:val="0"/>
        <w:autoSpaceDN w:val="0"/>
        <w:spacing w:before="238" w:after="0" w:line="230" w:lineRule="auto"/>
        <w:ind w:left="420"/>
        <w:rPr>
          <w:lang w:val="ru-RU"/>
        </w:rPr>
      </w:pP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—  письменная постановка вопросов по теме, проблеме текста;</w:t>
      </w:r>
    </w:p>
    <w:p w:rsidR="007E30E9" w:rsidRPr="006C5D68" w:rsidRDefault="006C5D68">
      <w:pPr>
        <w:autoSpaceDE w:val="0"/>
        <w:autoSpaceDN w:val="0"/>
        <w:spacing w:before="238" w:after="0" w:line="230" w:lineRule="auto"/>
        <w:ind w:left="420"/>
        <w:rPr>
          <w:lang w:val="ru-RU"/>
        </w:rPr>
      </w:pP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—  самостоятельное составление и написание небольших текстов по изучаемой теме;</w:t>
      </w:r>
    </w:p>
    <w:p w:rsidR="007E30E9" w:rsidRPr="006C5D68" w:rsidRDefault="006C5D68">
      <w:pPr>
        <w:autoSpaceDE w:val="0"/>
        <w:autoSpaceDN w:val="0"/>
        <w:spacing w:before="238" w:after="0" w:line="230" w:lineRule="auto"/>
        <w:ind w:left="420"/>
        <w:rPr>
          <w:lang w:val="ru-RU"/>
        </w:rPr>
      </w:pP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—  создание подписей к картинкам с пояснением, что на них изображено.</w:t>
      </w:r>
    </w:p>
    <w:p w:rsidR="007E30E9" w:rsidRPr="006C5D68" w:rsidRDefault="006C5D68">
      <w:pPr>
        <w:autoSpaceDE w:val="0"/>
        <w:autoSpaceDN w:val="0"/>
        <w:spacing w:before="322" w:after="0" w:line="230" w:lineRule="auto"/>
        <w:rPr>
          <w:lang w:val="ru-RU"/>
        </w:rPr>
      </w:pPr>
      <w:r w:rsidRPr="006C5D68">
        <w:rPr>
          <w:rFonts w:ascii="Times New Roman" w:eastAsia="Times New Roman" w:hAnsi="Times New Roman"/>
          <w:b/>
          <w:color w:val="000000"/>
          <w:sz w:val="24"/>
          <w:lang w:val="ru-RU"/>
        </w:rPr>
        <w:t>Языковые знания и навыки</w:t>
      </w:r>
    </w:p>
    <w:p w:rsidR="007E30E9" w:rsidRPr="006C5D68" w:rsidRDefault="006C5D68">
      <w:pPr>
        <w:autoSpaceDE w:val="0"/>
        <w:autoSpaceDN w:val="0"/>
        <w:spacing w:before="166" w:after="0" w:line="230" w:lineRule="auto"/>
        <w:ind w:left="180"/>
        <w:rPr>
          <w:lang w:val="ru-RU"/>
        </w:rPr>
      </w:pPr>
      <w:r w:rsidRPr="006C5D68">
        <w:rPr>
          <w:rFonts w:ascii="Times New Roman" w:eastAsia="Times New Roman" w:hAnsi="Times New Roman"/>
          <w:b/>
          <w:color w:val="000000"/>
          <w:sz w:val="24"/>
          <w:lang w:val="ru-RU"/>
        </w:rPr>
        <w:t>Фонетическая сторона речи</w:t>
      </w:r>
    </w:p>
    <w:p w:rsidR="007E30E9" w:rsidRPr="006C5D68" w:rsidRDefault="006C5D68">
      <w:pPr>
        <w:autoSpaceDE w:val="0"/>
        <w:autoSpaceDN w:val="0"/>
        <w:spacing w:before="178" w:after="0" w:line="262" w:lineRule="auto"/>
        <w:ind w:left="420" w:right="1296"/>
        <w:rPr>
          <w:lang w:val="ru-RU"/>
        </w:rPr>
      </w:pP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—  слова с твердыми и мягкими гласными, а также слова, не подчиняющиеся закону сингармонизма;</w:t>
      </w:r>
    </w:p>
    <w:p w:rsidR="007E30E9" w:rsidRPr="006C5D68" w:rsidRDefault="006C5D68">
      <w:pPr>
        <w:autoSpaceDE w:val="0"/>
        <w:autoSpaceDN w:val="0"/>
        <w:spacing w:before="238" w:after="0" w:line="262" w:lineRule="auto"/>
        <w:ind w:left="420"/>
        <w:rPr>
          <w:lang w:val="ru-RU"/>
        </w:rPr>
      </w:pP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—  произношение слов с соблюдением правильного ударения и фраз с соблюдением их ритмико-интонационных особенностей.</w:t>
      </w:r>
    </w:p>
    <w:p w:rsidR="007E30E9" w:rsidRPr="006C5D68" w:rsidRDefault="006C5D68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6C5D68">
        <w:rPr>
          <w:rFonts w:ascii="Times New Roman" w:eastAsia="Times New Roman" w:hAnsi="Times New Roman"/>
          <w:b/>
          <w:color w:val="000000"/>
          <w:sz w:val="24"/>
          <w:lang w:val="ru-RU"/>
        </w:rPr>
        <w:t>Графика, орфография и пунктуация</w:t>
      </w:r>
    </w:p>
    <w:p w:rsidR="007E30E9" w:rsidRPr="006C5D68" w:rsidRDefault="006C5D68">
      <w:pPr>
        <w:autoSpaceDE w:val="0"/>
        <w:autoSpaceDN w:val="0"/>
        <w:spacing w:before="178" w:after="0" w:line="230" w:lineRule="auto"/>
        <w:ind w:left="420"/>
        <w:rPr>
          <w:lang w:val="ru-RU"/>
        </w:rPr>
      </w:pP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—  правильное написание изученных слов;</w:t>
      </w:r>
    </w:p>
    <w:p w:rsidR="007E30E9" w:rsidRPr="006C5D68" w:rsidRDefault="006C5D68">
      <w:pPr>
        <w:autoSpaceDE w:val="0"/>
        <w:autoSpaceDN w:val="0"/>
        <w:spacing w:before="240" w:after="0" w:line="262" w:lineRule="auto"/>
        <w:ind w:left="420" w:right="144"/>
        <w:rPr>
          <w:lang w:val="ru-RU"/>
        </w:rPr>
      </w:pP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—  правильное использование знаков препинания: точки, вопросительного и восклицательного знаков в конце предложения; запятой при перечислении.</w:t>
      </w:r>
    </w:p>
    <w:p w:rsidR="007E30E9" w:rsidRPr="006C5D68" w:rsidRDefault="006C5D68">
      <w:pPr>
        <w:tabs>
          <w:tab w:val="left" w:pos="180"/>
        </w:tabs>
        <w:autoSpaceDE w:val="0"/>
        <w:autoSpaceDN w:val="0"/>
        <w:spacing w:before="180" w:after="0" w:line="283" w:lineRule="auto"/>
        <w:rPr>
          <w:lang w:val="ru-RU"/>
        </w:rPr>
      </w:pP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Лексическая сторона речи </w:t>
      </w:r>
      <w:r w:rsidRPr="006C5D68">
        <w:rPr>
          <w:lang w:val="ru-RU"/>
        </w:rPr>
        <w:br/>
      </w: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Распознавание и употребление в устной и письменной речи не менее 400 лексических единиц (слов, словосочетаний, речевых клише), обслуживающих ситуации общения в рамках тематического содержания речи для 4 класса, включая 300 лексических единиц, усвоенных в 1–3 классах; слов-названий предметов, их признаков, действий предметов; заимствованных слов; синонимов и антонимов изученных слов; парных (савыт-саба), сложных (ташбака), составных (салават күпере) слов.</w:t>
      </w:r>
    </w:p>
    <w:p w:rsidR="007E30E9" w:rsidRPr="006C5D68" w:rsidRDefault="006C5D68">
      <w:pPr>
        <w:tabs>
          <w:tab w:val="left" w:pos="180"/>
        </w:tabs>
        <w:autoSpaceDE w:val="0"/>
        <w:autoSpaceDN w:val="0"/>
        <w:spacing w:before="70" w:after="0" w:line="271" w:lineRule="auto"/>
        <w:ind w:right="720"/>
        <w:rPr>
          <w:lang w:val="ru-RU"/>
        </w:rPr>
      </w:pP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Грамматическая сторона речи </w:t>
      </w:r>
      <w:r w:rsidRPr="006C5D68">
        <w:rPr>
          <w:lang w:val="ru-RU"/>
        </w:rPr>
        <w:br/>
      </w: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Распознавание в письменном и звучащем тексте и употребление в устной и письменной речи изученных грамматических форм:</w:t>
      </w:r>
    </w:p>
    <w:p w:rsidR="007E30E9" w:rsidRPr="006C5D68" w:rsidRDefault="006C5D68">
      <w:pPr>
        <w:autoSpaceDE w:val="0"/>
        <w:autoSpaceDN w:val="0"/>
        <w:spacing w:before="178" w:after="0" w:line="230" w:lineRule="auto"/>
        <w:ind w:left="420"/>
        <w:rPr>
          <w:lang w:val="ru-RU"/>
        </w:rPr>
      </w:pP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—  имена существительные в различных падежных формах;</w:t>
      </w:r>
    </w:p>
    <w:p w:rsidR="007E30E9" w:rsidRPr="006C5D68" w:rsidRDefault="006C5D68">
      <w:pPr>
        <w:autoSpaceDE w:val="0"/>
        <w:autoSpaceDN w:val="0"/>
        <w:spacing w:before="238" w:after="0" w:line="230" w:lineRule="auto"/>
        <w:ind w:left="420"/>
        <w:rPr>
          <w:lang w:val="ru-RU"/>
        </w:rPr>
      </w:pP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—  имена прилагательные в превосходной степени;</w:t>
      </w:r>
    </w:p>
    <w:p w:rsidR="007E30E9" w:rsidRPr="006C5D68" w:rsidRDefault="007E30E9">
      <w:pPr>
        <w:rPr>
          <w:lang w:val="ru-RU"/>
        </w:rPr>
        <w:sectPr w:rsidR="007E30E9" w:rsidRPr="006C5D68">
          <w:pgSz w:w="11900" w:h="16840"/>
          <w:pgMar w:top="286" w:right="730" w:bottom="392" w:left="666" w:header="720" w:footer="720" w:gutter="0"/>
          <w:cols w:space="720" w:equalWidth="0">
            <w:col w:w="10504" w:space="0"/>
          </w:cols>
          <w:docGrid w:linePitch="360"/>
        </w:sectPr>
      </w:pPr>
    </w:p>
    <w:p w:rsidR="007E30E9" w:rsidRPr="006C5D68" w:rsidRDefault="007E30E9">
      <w:pPr>
        <w:autoSpaceDE w:val="0"/>
        <w:autoSpaceDN w:val="0"/>
        <w:spacing w:after="78" w:line="220" w:lineRule="exact"/>
        <w:rPr>
          <w:lang w:val="ru-RU"/>
        </w:rPr>
      </w:pPr>
    </w:p>
    <w:p w:rsidR="007E30E9" w:rsidRPr="006C5D68" w:rsidRDefault="006C5D68">
      <w:pPr>
        <w:autoSpaceDE w:val="0"/>
        <w:autoSpaceDN w:val="0"/>
        <w:spacing w:after="0" w:line="384" w:lineRule="auto"/>
        <w:ind w:left="420" w:right="432"/>
        <w:rPr>
          <w:lang w:val="ru-RU"/>
        </w:rPr>
      </w:pP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—  количественные и порядковые числительные (1–1000);</w:t>
      </w:r>
      <w:r w:rsidRPr="006C5D68">
        <w:rPr>
          <w:lang w:val="ru-RU"/>
        </w:rPr>
        <w:br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наречия времени «иртəн», «кичен», «кышын», «җəен», «язын», «көзен», «аннан соң»;—  глаголы настоящего и прошедшего определенного времени </w:t>
      </w:r>
      <w:r>
        <w:rPr>
          <w:rFonts w:ascii="Times New Roman" w:eastAsia="Times New Roman" w:hAnsi="Times New Roman"/>
          <w:color w:val="000000"/>
          <w:sz w:val="24"/>
        </w:rPr>
        <w:t>I</w:t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II</w:t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III</w:t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 xml:space="preserve"> лица единственного и множественного числа в утвердительной и отрицательной формах;</w:t>
      </w:r>
      <w:r w:rsidRPr="006C5D68">
        <w:rPr>
          <w:lang w:val="ru-RU"/>
        </w:rPr>
        <w:br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 xml:space="preserve">—  глаголы прошедшего неопределенного времени </w:t>
      </w:r>
      <w:r>
        <w:rPr>
          <w:rFonts w:ascii="Times New Roman" w:eastAsia="Times New Roman" w:hAnsi="Times New Roman"/>
          <w:color w:val="000000"/>
          <w:sz w:val="24"/>
        </w:rPr>
        <w:t>III</w:t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 xml:space="preserve"> лица единственного числа в </w:t>
      </w:r>
      <w:r w:rsidRPr="006C5D68">
        <w:rPr>
          <w:lang w:val="ru-RU"/>
        </w:rPr>
        <w:br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утвердительной форме;</w:t>
      </w:r>
      <w:r w:rsidRPr="006C5D68">
        <w:rPr>
          <w:lang w:val="ru-RU"/>
        </w:rPr>
        <w:br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—  послелог «турында» с существительными и личными местоимениями;</w:t>
      </w:r>
      <w:r w:rsidRPr="006C5D68">
        <w:rPr>
          <w:lang w:val="ru-RU"/>
        </w:rPr>
        <w:br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—  частицы да / дə, та / тə, иң, бик;</w:t>
      </w:r>
      <w:r w:rsidRPr="006C5D68">
        <w:rPr>
          <w:lang w:val="ru-RU"/>
        </w:rPr>
        <w:br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—  союз «чөнки»; относительное слово «шуңа күрə».</w:t>
      </w:r>
    </w:p>
    <w:p w:rsidR="007E30E9" w:rsidRPr="006C5D68" w:rsidRDefault="006C5D68">
      <w:pPr>
        <w:autoSpaceDE w:val="0"/>
        <w:autoSpaceDN w:val="0"/>
        <w:spacing w:before="322" w:after="0" w:line="358" w:lineRule="auto"/>
        <w:ind w:left="420" w:hanging="420"/>
        <w:rPr>
          <w:lang w:val="ru-RU"/>
        </w:rPr>
      </w:pPr>
      <w:r w:rsidRPr="006C5D68">
        <w:rPr>
          <w:rFonts w:ascii="Times New Roman" w:eastAsia="Times New Roman" w:hAnsi="Times New Roman"/>
          <w:b/>
          <w:color w:val="000000"/>
          <w:sz w:val="24"/>
          <w:lang w:val="ru-RU"/>
        </w:rPr>
        <w:t>Социокультурные знания и умения</w:t>
      </w:r>
      <w:r w:rsidRPr="006C5D68">
        <w:rPr>
          <w:lang w:val="ru-RU"/>
        </w:rPr>
        <w:br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—  знание и использование элементов татарского речевого этикета в рамках тематического содержания;</w:t>
      </w:r>
      <w:r w:rsidRPr="006C5D68">
        <w:rPr>
          <w:lang w:val="ru-RU"/>
        </w:rPr>
        <w:br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—  знание и использование в устной и письменной речи наиболее употребительных речевых клише в рамках отобранного тематического содержания;</w:t>
      </w:r>
      <w:r w:rsidRPr="006C5D68">
        <w:rPr>
          <w:lang w:val="ru-RU"/>
        </w:rPr>
        <w:br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—  знакомство с доступными в языковом отношении образцами детской поэзии и прозы на татарском языке;</w:t>
      </w:r>
      <w:r w:rsidRPr="006C5D68">
        <w:rPr>
          <w:lang w:val="ru-RU"/>
        </w:rPr>
        <w:br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—  знание небольших произведений татарского детского фольклора (рифмовки, стихи, песенки); персонажей детских книг;</w:t>
      </w:r>
      <w:r w:rsidRPr="006C5D68">
        <w:rPr>
          <w:lang w:val="ru-RU"/>
        </w:rPr>
        <w:br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—  краткое представление достопримечательностей своей республики.</w:t>
      </w:r>
    </w:p>
    <w:p w:rsidR="007E30E9" w:rsidRPr="006C5D68" w:rsidRDefault="006C5D68">
      <w:pPr>
        <w:autoSpaceDE w:val="0"/>
        <w:autoSpaceDN w:val="0"/>
        <w:spacing w:before="322" w:after="0" w:line="350" w:lineRule="auto"/>
        <w:ind w:left="420" w:hanging="420"/>
        <w:rPr>
          <w:lang w:val="ru-RU"/>
        </w:rPr>
      </w:pPr>
      <w:r w:rsidRPr="006C5D68">
        <w:rPr>
          <w:rFonts w:ascii="Times New Roman" w:eastAsia="Times New Roman" w:hAnsi="Times New Roman"/>
          <w:b/>
          <w:color w:val="000000"/>
          <w:sz w:val="24"/>
          <w:lang w:val="ru-RU"/>
        </w:rPr>
        <w:t>Компенсаторные умения</w:t>
      </w:r>
      <w:r w:rsidRPr="006C5D68">
        <w:rPr>
          <w:lang w:val="ru-RU"/>
        </w:rPr>
        <w:br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—  использование при чтении и аудировании языковой догадки (умения понять значение незнакомого слова или новое значение знакомого слова по контексту);</w:t>
      </w:r>
      <w:r w:rsidRPr="006C5D68">
        <w:rPr>
          <w:lang w:val="ru-RU"/>
        </w:rPr>
        <w:br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—  использование в качестве опоры при порождении собственных высказываний ключевых слов, вопросов, иллюстраций;</w:t>
      </w:r>
      <w:r w:rsidRPr="006C5D68">
        <w:rPr>
          <w:lang w:val="ru-RU"/>
        </w:rPr>
        <w:br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—  прогнозирование содержания текста для чтения на основе заголовка;</w:t>
      </w:r>
      <w:r w:rsidRPr="006C5D68">
        <w:rPr>
          <w:lang w:val="ru-RU"/>
        </w:rPr>
        <w:br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—  игнорирование информации, не являющейся необходимой для понимания основного содержания прочитанного/прослушанного текста или для нахождения в тексте запрашиваемой информации.</w:t>
      </w:r>
    </w:p>
    <w:p w:rsidR="007E30E9" w:rsidRPr="006C5D68" w:rsidRDefault="007E30E9">
      <w:pPr>
        <w:rPr>
          <w:lang w:val="ru-RU"/>
        </w:rPr>
        <w:sectPr w:rsidR="007E30E9" w:rsidRPr="006C5D68">
          <w:pgSz w:w="11900" w:h="16840"/>
          <w:pgMar w:top="298" w:right="754" w:bottom="1440" w:left="666" w:header="720" w:footer="720" w:gutter="0"/>
          <w:cols w:space="720" w:equalWidth="0">
            <w:col w:w="10480" w:space="0"/>
          </w:cols>
          <w:docGrid w:linePitch="360"/>
        </w:sectPr>
      </w:pPr>
    </w:p>
    <w:p w:rsidR="007E30E9" w:rsidRPr="006C5D68" w:rsidRDefault="007E30E9">
      <w:pPr>
        <w:autoSpaceDE w:val="0"/>
        <w:autoSpaceDN w:val="0"/>
        <w:spacing w:after="78" w:line="220" w:lineRule="exact"/>
        <w:rPr>
          <w:lang w:val="ru-RU"/>
        </w:rPr>
      </w:pPr>
    </w:p>
    <w:p w:rsidR="007E30E9" w:rsidRPr="006C5D68" w:rsidRDefault="006C5D68">
      <w:pPr>
        <w:autoSpaceDE w:val="0"/>
        <w:autoSpaceDN w:val="0"/>
        <w:spacing w:after="0" w:line="230" w:lineRule="auto"/>
        <w:rPr>
          <w:lang w:val="ru-RU"/>
        </w:rPr>
      </w:pPr>
      <w:r w:rsidRPr="006C5D68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:rsidR="007E30E9" w:rsidRPr="006C5D68" w:rsidRDefault="006C5D68">
      <w:pPr>
        <w:autoSpaceDE w:val="0"/>
        <w:autoSpaceDN w:val="0"/>
        <w:spacing w:before="346" w:after="0" w:line="230" w:lineRule="auto"/>
        <w:rPr>
          <w:lang w:val="ru-RU"/>
        </w:rPr>
      </w:pPr>
      <w:r w:rsidRPr="006C5D68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7E30E9" w:rsidRPr="006C5D68" w:rsidRDefault="006C5D68">
      <w:pPr>
        <w:tabs>
          <w:tab w:val="left" w:pos="180"/>
        </w:tabs>
        <w:autoSpaceDE w:val="0"/>
        <w:autoSpaceDN w:val="0"/>
        <w:spacing w:before="166" w:after="0" w:line="290" w:lineRule="auto"/>
        <w:rPr>
          <w:lang w:val="ru-RU"/>
        </w:rPr>
      </w:pP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 xml:space="preserve">В результате изучения предмета «Государственный (татарский) язык Республики Татарстан» на уровне начального общего образования у обучающегося будут сформированы следующие </w:t>
      </w:r>
      <w:r w:rsidRPr="006C5D68">
        <w:rPr>
          <w:lang w:val="ru-RU"/>
        </w:rPr>
        <w:br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 xml:space="preserve">личностные результаты: </w:t>
      </w:r>
      <w:r w:rsidRPr="006C5D68">
        <w:rPr>
          <w:lang w:val="ru-RU"/>
        </w:rPr>
        <w:br/>
      </w: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гражданско-патриотического воспитания:</w:t>
      </w:r>
      <w:r w:rsidRPr="006C5D68">
        <w:rPr>
          <w:lang w:val="ru-RU"/>
        </w:rPr>
        <w:br/>
      </w: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- становление ценностного отношения к своей Родине – России;</w:t>
      </w:r>
      <w:r w:rsidRPr="006C5D68">
        <w:rPr>
          <w:lang w:val="ru-RU"/>
        </w:rPr>
        <w:br/>
      </w: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- осознание своей этнокультурной и российской гражданской идентичности;</w:t>
      </w:r>
      <w:r w:rsidRPr="006C5D68">
        <w:rPr>
          <w:lang w:val="ru-RU"/>
        </w:rPr>
        <w:br/>
      </w: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- сопричастность к прошлому, настоящему и будущему своей страны и родного края;</w:t>
      </w:r>
      <w:r w:rsidRPr="006C5D68">
        <w:rPr>
          <w:lang w:val="ru-RU"/>
        </w:rPr>
        <w:br/>
      </w: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- уважение к своему и другим народам;</w:t>
      </w:r>
      <w:r w:rsidRPr="006C5D68">
        <w:rPr>
          <w:lang w:val="ru-RU"/>
        </w:rPr>
        <w:br/>
      </w: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 xml:space="preserve">- 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</w:t>
      </w:r>
      <w:r w:rsidRPr="006C5D68">
        <w:rPr>
          <w:lang w:val="ru-RU"/>
        </w:rPr>
        <w:br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 xml:space="preserve">межличностных отношений; </w:t>
      </w:r>
      <w:r w:rsidRPr="006C5D68">
        <w:rPr>
          <w:lang w:val="ru-RU"/>
        </w:rPr>
        <w:br/>
      </w: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духовно-нравственного воспитания:</w:t>
      </w:r>
      <w:r w:rsidRPr="006C5D68">
        <w:rPr>
          <w:lang w:val="ru-RU"/>
        </w:rPr>
        <w:br/>
      </w: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- признание индивидуальности каждого человека;</w:t>
      </w:r>
      <w:r w:rsidRPr="006C5D68">
        <w:rPr>
          <w:lang w:val="ru-RU"/>
        </w:rPr>
        <w:br/>
      </w: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- проявление сопереживания, уважения и доброжелательности;</w:t>
      </w:r>
      <w:r w:rsidRPr="006C5D68">
        <w:rPr>
          <w:lang w:val="ru-RU"/>
        </w:rPr>
        <w:br/>
      </w: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 xml:space="preserve">- неприятие любых форм поведения, направленных на причинение физического и морального вреда другим людям; </w:t>
      </w:r>
      <w:r w:rsidRPr="006C5D68">
        <w:rPr>
          <w:lang w:val="ru-RU"/>
        </w:rPr>
        <w:br/>
      </w: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эстетического воспитания:</w:t>
      </w:r>
      <w:r w:rsidRPr="006C5D68">
        <w:rPr>
          <w:lang w:val="ru-RU"/>
        </w:rPr>
        <w:br/>
      </w: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- 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  <w:r w:rsidRPr="006C5D68">
        <w:rPr>
          <w:lang w:val="ru-RU"/>
        </w:rPr>
        <w:br/>
      </w: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 xml:space="preserve">- стремление к самовыражению в разных видах художественной деятельности; </w:t>
      </w:r>
      <w:r w:rsidRPr="006C5D68">
        <w:rPr>
          <w:lang w:val="ru-RU"/>
        </w:rPr>
        <w:br/>
      </w: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физического воспитания, формирования культуры здоровья и эмоционального благополучия:</w:t>
      </w: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 xml:space="preserve">- соблюдение правил здорового и безопасного (для себя и других людей) образа жизни в </w:t>
      </w:r>
      <w:r w:rsidRPr="006C5D68">
        <w:rPr>
          <w:lang w:val="ru-RU"/>
        </w:rPr>
        <w:br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окружающей среде (в том числе информационной);</w:t>
      </w:r>
      <w:r w:rsidRPr="006C5D68">
        <w:rPr>
          <w:lang w:val="ru-RU"/>
        </w:rPr>
        <w:br/>
      </w: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 xml:space="preserve">- бережное отношение к физическому и психическому здоровью; </w:t>
      </w:r>
      <w:r w:rsidRPr="006C5D68">
        <w:rPr>
          <w:lang w:val="ru-RU"/>
        </w:rPr>
        <w:br/>
      </w: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трудового воспитания:</w:t>
      </w:r>
      <w:r w:rsidRPr="006C5D68">
        <w:rPr>
          <w:lang w:val="ru-RU"/>
        </w:rPr>
        <w:br/>
      </w: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 xml:space="preserve">- 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профессиям; </w:t>
      </w:r>
      <w:r w:rsidRPr="006C5D68">
        <w:rPr>
          <w:lang w:val="ru-RU"/>
        </w:rPr>
        <w:br/>
      </w: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экологического воспитания:</w:t>
      </w:r>
      <w:r w:rsidRPr="006C5D68">
        <w:rPr>
          <w:lang w:val="ru-RU"/>
        </w:rPr>
        <w:br/>
      </w: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- бережное отношение к природе;</w:t>
      </w:r>
      <w:r w:rsidRPr="006C5D68">
        <w:rPr>
          <w:lang w:val="ru-RU"/>
        </w:rPr>
        <w:br/>
      </w: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 xml:space="preserve">- неприятие действий, приносящих ей вред; </w:t>
      </w:r>
      <w:r w:rsidRPr="006C5D68">
        <w:rPr>
          <w:lang w:val="ru-RU"/>
        </w:rPr>
        <w:br/>
      </w: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ценности научного познания:</w:t>
      </w:r>
      <w:r w:rsidRPr="006C5D68">
        <w:rPr>
          <w:lang w:val="ru-RU"/>
        </w:rPr>
        <w:br/>
      </w: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- первоначальные представления о научной картине мира;</w:t>
      </w:r>
      <w:r w:rsidRPr="006C5D68">
        <w:rPr>
          <w:lang w:val="ru-RU"/>
        </w:rPr>
        <w:br/>
      </w: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- познавательные интересы, активность, инициативность, любознательность и самостоятельность в познании.</w:t>
      </w:r>
    </w:p>
    <w:p w:rsidR="007E30E9" w:rsidRPr="006C5D68" w:rsidRDefault="006C5D68">
      <w:pPr>
        <w:autoSpaceDE w:val="0"/>
        <w:autoSpaceDN w:val="0"/>
        <w:spacing w:before="262" w:after="0" w:line="230" w:lineRule="auto"/>
        <w:rPr>
          <w:lang w:val="ru-RU"/>
        </w:rPr>
      </w:pPr>
      <w:r w:rsidRPr="006C5D68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7E30E9" w:rsidRPr="006C5D68" w:rsidRDefault="006C5D68">
      <w:pPr>
        <w:tabs>
          <w:tab w:val="left" w:pos="180"/>
        </w:tabs>
        <w:autoSpaceDE w:val="0"/>
        <w:autoSpaceDN w:val="0"/>
        <w:spacing w:before="166" w:after="0" w:line="281" w:lineRule="auto"/>
        <w:rPr>
          <w:lang w:val="ru-RU"/>
        </w:rPr>
      </w:pP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 xml:space="preserve">В результате изучения учебного предмета «Государственный (татарский) язык Республики Татарстан» обучающийся овладеет универсальными учебными </w:t>
      </w:r>
      <w:r w:rsidRPr="006C5D68">
        <w:rPr>
          <w:rFonts w:ascii="Times New Roman" w:eastAsia="Times New Roman" w:hAnsi="Times New Roman"/>
          <w:b/>
          <w:color w:val="000000"/>
          <w:sz w:val="24"/>
          <w:lang w:val="ru-RU"/>
        </w:rPr>
        <w:t>познавательными</w:t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 xml:space="preserve"> действиями: </w:t>
      </w: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базовые логические действия:</w:t>
      </w:r>
      <w:r w:rsidRPr="006C5D68">
        <w:rPr>
          <w:lang w:val="ru-RU"/>
        </w:rPr>
        <w:br/>
      </w: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- сравнивать объекты, устанавливать основания для сравнения, устанавливать аналогии;</w:t>
      </w:r>
      <w:r w:rsidRPr="006C5D68">
        <w:rPr>
          <w:lang w:val="ru-RU"/>
        </w:rPr>
        <w:br/>
      </w: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- объединять части объекта (объекты) по определенному признаку;</w:t>
      </w:r>
      <w:r w:rsidRPr="006C5D68">
        <w:rPr>
          <w:lang w:val="ru-RU"/>
        </w:rPr>
        <w:br/>
      </w: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- определять существенный признак для классификации, классифицировать предложенные объекты;</w:t>
      </w:r>
    </w:p>
    <w:p w:rsidR="007E30E9" w:rsidRPr="006C5D68" w:rsidRDefault="007E30E9">
      <w:pPr>
        <w:rPr>
          <w:lang w:val="ru-RU"/>
        </w:rPr>
        <w:sectPr w:rsidR="007E30E9" w:rsidRPr="006C5D68">
          <w:pgSz w:w="11900" w:h="16840"/>
          <w:pgMar w:top="298" w:right="650" w:bottom="43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7E30E9" w:rsidRPr="006C5D68" w:rsidRDefault="007E30E9">
      <w:pPr>
        <w:autoSpaceDE w:val="0"/>
        <w:autoSpaceDN w:val="0"/>
        <w:spacing w:after="78" w:line="220" w:lineRule="exact"/>
        <w:rPr>
          <w:lang w:val="ru-RU"/>
        </w:rPr>
      </w:pPr>
    </w:p>
    <w:p w:rsidR="007E30E9" w:rsidRPr="006C5D68" w:rsidRDefault="006C5D68">
      <w:pPr>
        <w:tabs>
          <w:tab w:val="left" w:pos="180"/>
        </w:tabs>
        <w:autoSpaceDE w:val="0"/>
        <w:autoSpaceDN w:val="0"/>
        <w:spacing w:after="0" w:line="290" w:lineRule="auto"/>
        <w:rPr>
          <w:lang w:val="ru-RU"/>
        </w:rPr>
      </w:pP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- находить закономерности и противоречия в рассматриваемых фактах, данных и наблюдениях на основе предложенного педагогическим работником алгоритма;</w:t>
      </w:r>
      <w:r w:rsidRPr="006C5D68">
        <w:rPr>
          <w:lang w:val="ru-RU"/>
        </w:rPr>
        <w:br/>
      </w: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- выявлять недостаток информации для решения учебной (практической) задачи на основе предложенного алгоритма;</w:t>
      </w:r>
      <w:r w:rsidRPr="006C5D68">
        <w:rPr>
          <w:lang w:val="ru-RU"/>
        </w:rPr>
        <w:br/>
      </w: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 xml:space="preserve">- устанавливать причинно-следственные связи в ситуациях, поддающихся непосредственному наблюдению или знакомых по опыту, делать выводы; </w:t>
      </w:r>
      <w:r w:rsidRPr="006C5D68">
        <w:rPr>
          <w:lang w:val="ru-RU"/>
        </w:rPr>
        <w:br/>
      </w: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базовые исследовательские действия:</w:t>
      </w:r>
      <w:r w:rsidRPr="006C5D68">
        <w:rPr>
          <w:lang w:val="ru-RU"/>
        </w:rPr>
        <w:br/>
      </w: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- определять разрыв между реальным и желательным состоянием объекта (ситуации) на основе предложенных педагогическим работником вопросов;</w:t>
      </w:r>
      <w:r w:rsidRPr="006C5D68">
        <w:rPr>
          <w:lang w:val="ru-RU"/>
        </w:rPr>
        <w:br/>
      </w: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- с помощью педагогического работника формулировать цель, планировать изменения объекта, ситуации;</w:t>
      </w:r>
      <w:r w:rsidRPr="006C5D68">
        <w:rPr>
          <w:lang w:val="ru-RU"/>
        </w:rPr>
        <w:br/>
      </w: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- сравнивать несколько вариантов решения задачи, выбирать наиболее подходящий (на основе предложенных критериев);</w:t>
      </w:r>
      <w:r w:rsidRPr="006C5D68">
        <w:rPr>
          <w:lang w:val="ru-RU"/>
        </w:rPr>
        <w:br/>
      </w: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 xml:space="preserve">- проводить по предложенному плану опыт, несложное исследование по установлению </w:t>
      </w:r>
      <w:r w:rsidRPr="006C5D68">
        <w:rPr>
          <w:lang w:val="ru-RU"/>
        </w:rPr>
        <w:br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особенностей объекта изучения и связей между объектами (часть целое, причина следствие);</w:t>
      </w: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- формулировать выводы и подкреплять их доказательствами на основе результатов проведенного наблюдения (опыта, измерения, классификации, сравнения, исследования);</w:t>
      </w:r>
      <w:r w:rsidRPr="006C5D68">
        <w:rPr>
          <w:lang w:val="ru-RU"/>
        </w:rPr>
        <w:br/>
      </w: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 xml:space="preserve">- прогнозировать возможное развитие процессов, событий и их последствия в аналогичных или сходных ситуациях; </w:t>
      </w:r>
      <w:r w:rsidRPr="006C5D68">
        <w:rPr>
          <w:lang w:val="ru-RU"/>
        </w:rPr>
        <w:br/>
      </w: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работа с информацией:</w:t>
      </w:r>
      <w:r w:rsidRPr="006C5D68">
        <w:rPr>
          <w:lang w:val="ru-RU"/>
        </w:rPr>
        <w:br/>
      </w: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- выбирать источник получения информации;</w:t>
      </w:r>
      <w:r w:rsidRPr="006C5D68">
        <w:rPr>
          <w:lang w:val="ru-RU"/>
        </w:rPr>
        <w:br/>
      </w: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 xml:space="preserve">- согласно заданному алгоритму находить в предложенном источнике информацию, </w:t>
      </w:r>
      <w:r w:rsidRPr="006C5D68">
        <w:rPr>
          <w:lang w:val="ru-RU"/>
        </w:rPr>
        <w:br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представленную в явном виде;</w:t>
      </w:r>
      <w:r w:rsidRPr="006C5D68">
        <w:rPr>
          <w:lang w:val="ru-RU"/>
        </w:rPr>
        <w:br/>
      </w: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- распознавать достоверную и недостоверную информацию самостоятельно или на основании предложенного педагогическим работником способа ее проверки;</w:t>
      </w:r>
      <w:r w:rsidRPr="006C5D68">
        <w:rPr>
          <w:lang w:val="ru-RU"/>
        </w:rPr>
        <w:br/>
      </w: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 xml:space="preserve">- соблюдать с помощью взрослых (педагогических работников, родителей (законных </w:t>
      </w:r>
      <w:r w:rsidRPr="006C5D68">
        <w:rPr>
          <w:lang w:val="ru-RU"/>
        </w:rPr>
        <w:br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представителей) несовершеннолетних обучающихся) правила информационной безопасности при поиске информации в сети Интернет;</w:t>
      </w:r>
      <w:r w:rsidRPr="006C5D68">
        <w:rPr>
          <w:lang w:val="ru-RU"/>
        </w:rPr>
        <w:br/>
      </w: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- анализировать и создавать текстовую, видео, графическую, звуковую, информацию в соответствии с учебной задачей;</w:t>
      </w:r>
      <w:r w:rsidRPr="006C5D68">
        <w:rPr>
          <w:lang w:val="ru-RU"/>
        </w:rPr>
        <w:br/>
      </w: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- самостоятельно создавать схемы, таблицы для представления информации.</w:t>
      </w:r>
    </w:p>
    <w:p w:rsidR="007E30E9" w:rsidRPr="006C5D68" w:rsidRDefault="006C5D68">
      <w:pPr>
        <w:tabs>
          <w:tab w:val="left" w:pos="180"/>
        </w:tabs>
        <w:autoSpaceDE w:val="0"/>
        <w:autoSpaceDN w:val="0"/>
        <w:spacing w:before="72" w:after="0" w:line="288" w:lineRule="auto"/>
        <w:rPr>
          <w:lang w:val="ru-RU"/>
        </w:rPr>
      </w:pP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 xml:space="preserve">В результате изучения учебного предмета «Государственный (татарский) язык Республики Татарстан» обучающийся овладеет универсальными учебными </w:t>
      </w:r>
      <w:r w:rsidRPr="006C5D68">
        <w:rPr>
          <w:rFonts w:ascii="Times New Roman" w:eastAsia="Times New Roman" w:hAnsi="Times New Roman"/>
          <w:b/>
          <w:color w:val="000000"/>
          <w:sz w:val="24"/>
          <w:lang w:val="ru-RU"/>
        </w:rPr>
        <w:t>коммуникативными</w:t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 xml:space="preserve"> действиями: </w:t>
      </w: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общение:</w:t>
      </w:r>
      <w:r w:rsidRPr="006C5D68">
        <w:rPr>
          <w:lang w:val="ru-RU"/>
        </w:rPr>
        <w:br/>
      </w: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- воспринимать и формулировать суждения, выражать эмоции в соответствии с целями и условиями общения в знакомой среде;</w:t>
      </w:r>
      <w:r w:rsidRPr="006C5D68">
        <w:rPr>
          <w:lang w:val="ru-RU"/>
        </w:rPr>
        <w:br/>
      </w: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- проявлять уважительное отношение к собеседнику, соблюдать правила ведения диалога и дискуссии;</w:t>
      </w:r>
      <w:r w:rsidRPr="006C5D68">
        <w:rPr>
          <w:lang w:val="ru-RU"/>
        </w:rPr>
        <w:br/>
      </w: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- признавать возможность существования разных точек зрения;</w:t>
      </w:r>
      <w:r w:rsidRPr="006C5D68">
        <w:rPr>
          <w:lang w:val="ru-RU"/>
        </w:rPr>
        <w:br/>
      </w: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- корректно и аргументированно высказывать свое мнение;</w:t>
      </w:r>
      <w:r w:rsidRPr="006C5D68">
        <w:rPr>
          <w:lang w:val="ru-RU"/>
        </w:rPr>
        <w:br/>
      </w: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- строить речевое высказывание в соответствии с поставленной задачей;</w:t>
      </w:r>
      <w:r w:rsidRPr="006C5D68">
        <w:rPr>
          <w:lang w:val="ru-RU"/>
        </w:rPr>
        <w:br/>
      </w: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- создавать устные и письменные тексты (описание, рассуждение, повествование);</w:t>
      </w:r>
      <w:r w:rsidRPr="006C5D68">
        <w:rPr>
          <w:lang w:val="ru-RU"/>
        </w:rPr>
        <w:br/>
      </w: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- готовить небольшие публичные выступления;</w:t>
      </w:r>
      <w:r w:rsidRPr="006C5D68">
        <w:rPr>
          <w:lang w:val="ru-RU"/>
        </w:rPr>
        <w:br/>
      </w: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 xml:space="preserve">- подбирать иллюстративный материал (рисунки, фото, плакаты) к тексту выступления; </w:t>
      </w:r>
      <w:r w:rsidRPr="006C5D68">
        <w:rPr>
          <w:lang w:val="ru-RU"/>
        </w:rPr>
        <w:br/>
      </w: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совместная деятельность:</w:t>
      </w:r>
      <w:r w:rsidRPr="006C5D68">
        <w:rPr>
          <w:lang w:val="ru-RU"/>
        </w:rPr>
        <w:br/>
      </w: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- формулировать краткосрочные и долгосрочные цели (индивидуальные с учетом участия в</w:t>
      </w:r>
    </w:p>
    <w:p w:rsidR="007E30E9" w:rsidRPr="006C5D68" w:rsidRDefault="007E30E9">
      <w:pPr>
        <w:rPr>
          <w:lang w:val="ru-RU"/>
        </w:rPr>
        <w:sectPr w:rsidR="007E30E9" w:rsidRPr="006C5D68">
          <w:pgSz w:w="11900" w:h="16840"/>
          <w:pgMar w:top="298" w:right="698" w:bottom="428" w:left="666" w:header="720" w:footer="720" w:gutter="0"/>
          <w:cols w:space="720" w:equalWidth="0">
            <w:col w:w="10536" w:space="0"/>
          </w:cols>
          <w:docGrid w:linePitch="360"/>
        </w:sectPr>
      </w:pPr>
    </w:p>
    <w:p w:rsidR="007E30E9" w:rsidRPr="006C5D68" w:rsidRDefault="007E30E9">
      <w:pPr>
        <w:autoSpaceDE w:val="0"/>
        <w:autoSpaceDN w:val="0"/>
        <w:spacing w:after="66" w:line="220" w:lineRule="exact"/>
        <w:rPr>
          <w:lang w:val="ru-RU"/>
        </w:rPr>
      </w:pPr>
    </w:p>
    <w:p w:rsidR="007E30E9" w:rsidRPr="006C5D68" w:rsidRDefault="006C5D68">
      <w:pPr>
        <w:tabs>
          <w:tab w:val="left" w:pos="180"/>
        </w:tabs>
        <w:autoSpaceDE w:val="0"/>
        <w:autoSpaceDN w:val="0"/>
        <w:spacing w:after="0" w:line="286" w:lineRule="auto"/>
        <w:ind w:right="576"/>
        <w:rPr>
          <w:lang w:val="ru-RU"/>
        </w:rPr>
      </w:pP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  <w:r w:rsidRPr="006C5D68">
        <w:rPr>
          <w:lang w:val="ru-RU"/>
        </w:rPr>
        <w:br/>
      </w: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- 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- проявлять готовность руководить, выполнять поручения, подчиняться;</w:t>
      </w:r>
      <w:r w:rsidRPr="006C5D68">
        <w:rPr>
          <w:lang w:val="ru-RU"/>
        </w:rPr>
        <w:br/>
      </w: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- ответственно выполнять свою часть работы;</w:t>
      </w:r>
      <w:r w:rsidRPr="006C5D68">
        <w:rPr>
          <w:lang w:val="ru-RU"/>
        </w:rPr>
        <w:br/>
      </w: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- оценивать свой вклад в общий результат;</w:t>
      </w:r>
      <w:r w:rsidRPr="006C5D68">
        <w:rPr>
          <w:lang w:val="ru-RU"/>
        </w:rPr>
        <w:br/>
      </w: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- выполнять совместные проектные задания с опорой на предложенные образцы.</w:t>
      </w:r>
    </w:p>
    <w:p w:rsidR="007E30E9" w:rsidRPr="006C5D68" w:rsidRDefault="006C5D68">
      <w:pPr>
        <w:tabs>
          <w:tab w:val="left" w:pos="180"/>
        </w:tabs>
        <w:autoSpaceDE w:val="0"/>
        <w:autoSpaceDN w:val="0"/>
        <w:spacing w:before="70" w:after="0" w:line="286" w:lineRule="auto"/>
        <w:ind w:right="864"/>
        <w:rPr>
          <w:lang w:val="ru-RU"/>
        </w:rPr>
      </w:pP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 xml:space="preserve">В результате изучения учебного предмета «Государственный (татарский) язык Республики Татарстан» обучающийся овладеет универсальными учебными </w:t>
      </w:r>
      <w:r w:rsidRPr="006C5D68">
        <w:rPr>
          <w:rFonts w:ascii="Times New Roman" w:eastAsia="Times New Roman" w:hAnsi="Times New Roman"/>
          <w:b/>
          <w:color w:val="000000"/>
          <w:sz w:val="24"/>
          <w:lang w:val="ru-RU"/>
        </w:rPr>
        <w:t>регулятивными</w:t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 xml:space="preserve"> действиями: </w:t>
      </w: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самоорганизация:</w:t>
      </w:r>
      <w:r w:rsidRPr="006C5D68">
        <w:rPr>
          <w:lang w:val="ru-RU"/>
        </w:rPr>
        <w:br/>
      </w: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- планировать действия по решению учебной задачи для получения результата;</w:t>
      </w:r>
      <w:r w:rsidRPr="006C5D68">
        <w:rPr>
          <w:lang w:val="ru-RU"/>
        </w:rPr>
        <w:br/>
      </w: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 xml:space="preserve">- выстраивать последовательность выбранных действий; </w:t>
      </w:r>
      <w:r w:rsidRPr="006C5D68">
        <w:rPr>
          <w:lang w:val="ru-RU"/>
        </w:rPr>
        <w:br/>
      </w: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самоконтроль:</w:t>
      </w:r>
      <w:r w:rsidRPr="006C5D68">
        <w:rPr>
          <w:lang w:val="ru-RU"/>
        </w:rPr>
        <w:br/>
      </w: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- устанавливать причины успеха/неудач учебной деятельности;</w:t>
      </w:r>
      <w:r w:rsidRPr="006C5D68">
        <w:rPr>
          <w:lang w:val="ru-RU"/>
        </w:rPr>
        <w:br/>
      </w: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- корректировать свои учебные действия для преодоления ошибок.</w:t>
      </w:r>
    </w:p>
    <w:p w:rsidR="007E30E9" w:rsidRPr="006C5D68" w:rsidRDefault="006C5D68">
      <w:pPr>
        <w:autoSpaceDE w:val="0"/>
        <w:autoSpaceDN w:val="0"/>
        <w:spacing w:before="262" w:after="0" w:line="230" w:lineRule="auto"/>
        <w:rPr>
          <w:lang w:val="ru-RU"/>
        </w:rPr>
      </w:pPr>
      <w:r w:rsidRPr="006C5D68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7E30E9" w:rsidRPr="006C5D68" w:rsidRDefault="006C5D68">
      <w:pPr>
        <w:tabs>
          <w:tab w:val="left" w:pos="180"/>
        </w:tabs>
        <w:autoSpaceDE w:val="0"/>
        <w:autoSpaceDN w:val="0"/>
        <w:spacing w:before="166" w:after="0" w:line="290" w:lineRule="auto"/>
        <w:rPr>
          <w:lang w:val="ru-RU"/>
        </w:rPr>
      </w:pP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 xml:space="preserve">Изучение учебного предмета «Государственный (татарский) язык Республики </w:t>
      </w:r>
      <w:r w:rsidRPr="006C5D68">
        <w:rPr>
          <w:lang w:val="ru-RU"/>
        </w:rPr>
        <w:br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Татарстан»обеспечивает:</w:t>
      </w:r>
      <w:r w:rsidRPr="006C5D68">
        <w:rPr>
          <w:lang w:val="ru-RU"/>
        </w:rPr>
        <w:br/>
      </w: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 xml:space="preserve">- понимание статуса и значения государственного (татарского) языка Республики Татарстан, формирование мотивации к изучению государственного (татарского) языка Республики Татарстан: понимать значение государственного (татарского) языка Республики Татарстан для </w:t>
      </w:r>
      <w:r w:rsidRPr="006C5D68">
        <w:rPr>
          <w:lang w:val="ru-RU"/>
        </w:rPr>
        <w:br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межнационального общения, освоения культуры и традиций народов Республики Татарстан; понимать необходимость овладения государственным (татарским) языком Республики Татарстан; проявлять интерес и желание к его изучению как к важнейшей духовно-нравственной ценности народа;</w:t>
      </w:r>
      <w:r w:rsidRPr="006C5D68">
        <w:rPr>
          <w:lang w:val="ru-RU"/>
        </w:rPr>
        <w:br/>
      </w: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 xml:space="preserve">- сформированность первоначальных знаний о фонетике, лексике, грамматике, орфографии и пунктуации татарского языка, а также умений применять полученные знания в речевой деятельности: различать на слух и произносить звуки и слова татарского языка в соответствии с языковой нормой, без фонетических ошибок; употреблять в речи лексику, усвоенную в пределах изучаемого </w:t>
      </w:r>
      <w:r w:rsidRPr="006C5D68">
        <w:rPr>
          <w:lang w:val="ru-RU"/>
        </w:rPr>
        <w:br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коммуникативно-речевого материала; группировать лексику татарского языка по тематическому принципу; строить небольшие по объему устные высказывания с использованием усвоенной лексики и языковых знаний; участвовать в речевом общении, используя изученные формулы речевого этикета;</w:t>
      </w: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- сформированность и развитие всех видов речевой деятельности на татарском языке:</w:t>
      </w:r>
      <w:r w:rsidRPr="006C5D68">
        <w:rPr>
          <w:lang w:val="ru-RU"/>
        </w:rPr>
        <w:br/>
      </w: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- аудирование (слушание): понимать на слух речь, звучащую из различных источников (учитель, одноклассники, теле- и радиопередачи);</w:t>
      </w:r>
      <w:r w:rsidRPr="006C5D68">
        <w:rPr>
          <w:lang w:val="ru-RU"/>
        </w:rPr>
        <w:br/>
      </w: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- говорение: воспроизводить речевые образцы, участвовать в диалогах на бытовые, учебные темы, в обсуждении прослушанных или прочитанных текстов; декламировать стихи;</w:t>
      </w:r>
      <w:r w:rsidRPr="006C5D68">
        <w:rPr>
          <w:lang w:val="ru-RU"/>
        </w:rPr>
        <w:br/>
      </w: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-  чтение: читать вслух небольшие тексты, построенные на изученном языковом материале;</w:t>
      </w: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 xml:space="preserve">- письмо: воспроизводить речевые образцы, списывать текст и выписывать из него слова, </w:t>
      </w:r>
      <w:r w:rsidRPr="006C5D68">
        <w:rPr>
          <w:lang w:val="ru-RU"/>
        </w:rPr>
        <w:br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словосочетания, предложения в соответствии с решаемой учебной задачей; выполнять небольшие письменные работы и творческие задания;</w:t>
      </w:r>
      <w:r w:rsidRPr="006C5D68">
        <w:rPr>
          <w:lang w:val="ru-RU"/>
        </w:rPr>
        <w:br/>
      </w: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- усвоение элементарных сведений о языке как носителе культуры народа: составлять небольшие рассказы по заданной теме на татарском языке;</w:t>
      </w:r>
      <w:r w:rsidRPr="006C5D68">
        <w:rPr>
          <w:lang w:val="ru-RU"/>
        </w:rPr>
        <w:br/>
      </w: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- представлять родной край как часть России на татарском языке в различных ситуациях общения.</w:t>
      </w:r>
    </w:p>
    <w:p w:rsidR="007E30E9" w:rsidRPr="006C5D68" w:rsidRDefault="006C5D68">
      <w:pPr>
        <w:autoSpaceDE w:val="0"/>
        <w:autoSpaceDN w:val="0"/>
        <w:spacing w:before="262" w:after="0" w:line="230" w:lineRule="auto"/>
        <w:rPr>
          <w:lang w:val="ru-RU"/>
        </w:rPr>
      </w:pPr>
      <w:r w:rsidRPr="006C5D68">
        <w:rPr>
          <w:rFonts w:ascii="Times New Roman" w:eastAsia="Times New Roman" w:hAnsi="Times New Roman"/>
          <w:b/>
          <w:color w:val="000000"/>
          <w:sz w:val="24"/>
          <w:lang w:val="ru-RU"/>
        </w:rPr>
        <w:t>1 КЛАСС</w:t>
      </w:r>
    </w:p>
    <w:p w:rsidR="007E30E9" w:rsidRPr="006C5D68" w:rsidRDefault="007E30E9">
      <w:pPr>
        <w:rPr>
          <w:lang w:val="ru-RU"/>
        </w:rPr>
        <w:sectPr w:rsidR="007E30E9" w:rsidRPr="006C5D68">
          <w:pgSz w:w="11900" w:h="16840"/>
          <w:pgMar w:top="286" w:right="666" w:bottom="198" w:left="666" w:header="720" w:footer="720" w:gutter="0"/>
          <w:cols w:space="720" w:equalWidth="0">
            <w:col w:w="10568" w:space="0"/>
          </w:cols>
          <w:docGrid w:linePitch="360"/>
        </w:sectPr>
      </w:pPr>
    </w:p>
    <w:p w:rsidR="007E30E9" w:rsidRPr="006C5D68" w:rsidRDefault="007E30E9">
      <w:pPr>
        <w:autoSpaceDE w:val="0"/>
        <w:autoSpaceDN w:val="0"/>
        <w:spacing w:after="18" w:line="220" w:lineRule="exact"/>
        <w:rPr>
          <w:lang w:val="ru-RU"/>
        </w:rPr>
      </w:pPr>
    </w:p>
    <w:p w:rsidR="007E30E9" w:rsidRPr="006C5D68" w:rsidRDefault="006C5D68">
      <w:pPr>
        <w:autoSpaceDE w:val="0"/>
        <w:autoSpaceDN w:val="0"/>
        <w:spacing w:after="0" w:line="230" w:lineRule="auto"/>
        <w:rPr>
          <w:lang w:val="ru-RU"/>
        </w:rPr>
      </w:pPr>
      <w:r w:rsidRPr="006C5D68">
        <w:rPr>
          <w:rFonts w:ascii="Times New Roman" w:eastAsia="Times New Roman" w:hAnsi="Times New Roman"/>
          <w:b/>
          <w:color w:val="000000"/>
          <w:sz w:val="24"/>
          <w:lang w:val="ru-RU"/>
        </w:rPr>
        <w:t>1 КЛАСС</w:t>
      </w:r>
    </w:p>
    <w:p w:rsidR="007E30E9" w:rsidRPr="006C5D68" w:rsidRDefault="006C5D68">
      <w:pPr>
        <w:tabs>
          <w:tab w:val="left" w:pos="180"/>
        </w:tabs>
        <w:autoSpaceDE w:val="0"/>
        <w:autoSpaceDN w:val="0"/>
        <w:spacing w:before="166" w:after="0" w:line="286" w:lineRule="auto"/>
        <w:rPr>
          <w:lang w:val="ru-RU"/>
        </w:rPr>
      </w:pP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 xml:space="preserve">Обучающийся научится: </w:t>
      </w:r>
      <w:r w:rsidRPr="006C5D68">
        <w:rPr>
          <w:lang w:val="ru-RU"/>
        </w:rPr>
        <w:br/>
      </w: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b/>
          <w:color w:val="000000"/>
          <w:sz w:val="24"/>
          <w:lang w:val="ru-RU"/>
        </w:rPr>
        <w:t>Аудирование</w:t>
      </w:r>
      <w:r w:rsidRPr="006C5D68">
        <w:rPr>
          <w:lang w:val="ru-RU"/>
        </w:rPr>
        <w:br/>
      </w: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– воспринимать на слух и понимать инструкции учителя в ходе ведения урока и выполнять их;</w:t>
      </w: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– понимать на слух речь одноклассников и вербально/невербально реагировать на услышанное;</w:t>
      </w: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– воспринимать на слух и понимать звучащие (время звучания текста для аудирования – до 0,4 минуты) учебные тексты, построенные на изученном языковом материале, с разной глубиной проникновения в их содержание: с пониманием запрашиваемой информации фактического характера (имя, возраст, любимое блюдо, цвет и т. д.) с опорой на иллюстрации, а также с использованием языковой догадки.</w:t>
      </w:r>
    </w:p>
    <w:p w:rsidR="007E30E9" w:rsidRPr="006C5D68" w:rsidRDefault="006C5D68">
      <w:pPr>
        <w:tabs>
          <w:tab w:val="left" w:pos="180"/>
        </w:tabs>
        <w:autoSpaceDE w:val="0"/>
        <w:autoSpaceDN w:val="0"/>
        <w:spacing w:before="72" w:after="0" w:line="286" w:lineRule="auto"/>
        <w:rPr>
          <w:lang w:val="ru-RU"/>
        </w:rPr>
      </w:pP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b/>
          <w:color w:val="000000"/>
          <w:sz w:val="24"/>
          <w:lang w:val="ru-RU"/>
        </w:rPr>
        <w:t>Говорение</w:t>
      </w:r>
      <w:r w:rsidRPr="006C5D68">
        <w:rPr>
          <w:lang w:val="ru-RU"/>
        </w:rPr>
        <w:br/>
      </w: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 xml:space="preserve">- вести диалог этикетного характера (приветствие и ответ на приветствие, знакомство, прощание, извинение), диалог-расспрос (задавать вопросы и отвечать на вопросы собеседника) с опорой на картинки, фотографии и/или ключевые слова в рамках тематического содержания речи с </w:t>
      </w:r>
      <w:r w:rsidRPr="006C5D68">
        <w:rPr>
          <w:lang w:val="ru-RU"/>
        </w:rPr>
        <w:br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соблюдением норм речевого этикета в объеме не менее 2–3 реплик со стороны каждого собеседника;</w:t>
      </w: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 xml:space="preserve">- создавать устные монологические высказывания объемом не менее 2–3 фраз в рамках </w:t>
      </w:r>
      <w:r w:rsidRPr="006C5D68">
        <w:rPr>
          <w:lang w:val="ru-RU"/>
        </w:rPr>
        <w:br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тематического содержания речи с опорой на картинки, фотографии, вопросы, ключевые слова;</w:t>
      </w: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- излагать основное содержание прослушанного или прочитанного текста с вербальными и/или зрительными опорами (объем – не менее 2–3 фраз).</w:t>
      </w:r>
    </w:p>
    <w:p w:rsidR="007E30E9" w:rsidRPr="006C5D68" w:rsidRDefault="006C5D68">
      <w:pPr>
        <w:tabs>
          <w:tab w:val="left" w:pos="180"/>
        </w:tabs>
        <w:autoSpaceDE w:val="0"/>
        <w:autoSpaceDN w:val="0"/>
        <w:spacing w:before="70" w:after="0" w:line="288" w:lineRule="auto"/>
        <w:ind w:right="288"/>
        <w:rPr>
          <w:lang w:val="ru-RU"/>
        </w:rPr>
      </w:pP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b/>
          <w:color w:val="000000"/>
          <w:sz w:val="24"/>
          <w:lang w:val="ru-RU"/>
        </w:rPr>
        <w:t>Смысловое чтение</w:t>
      </w:r>
      <w:r w:rsidRPr="006C5D68">
        <w:rPr>
          <w:lang w:val="ru-RU"/>
        </w:rPr>
        <w:br/>
      </w: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- читать вслух тексты объемом до 30 слов, построенные на изученном языковом материале, соблюдая правила чтения и правильную интонацию;</w:t>
      </w:r>
      <w:r w:rsidRPr="006C5D68">
        <w:rPr>
          <w:lang w:val="ru-RU"/>
        </w:rPr>
        <w:br/>
      </w: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 xml:space="preserve">- читать про себя и понимать несложные адаптированные аутентичные тексты, содержащие отдельные незнакомые слова, с пониманием основного содержания, с пониманием запрашиваемой информации. (Объем текста для чтения до 60 слов) </w:t>
      </w:r>
      <w:r w:rsidRPr="006C5D68">
        <w:rPr>
          <w:lang w:val="ru-RU"/>
        </w:rPr>
        <w:br/>
      </w: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b/>
          <w:color w:val="000000"/>
          <w:sz w:val="24"/>
          <w:lang w:val="ru-RU"/>
        </w:rPr>
        <w:t>Письмо</w:t>
      </w:r>
      <w:r w:rsidRPr="006C5D68">
        <w:rPr>
          <w:lang w:val="ru-RU"/>
        </w:rPr>
        <w:br/>
      </w: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- воспроизводить графически и каллиграфически корректно все буквы татарского алфавита;</w:t>
      </w: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- соотносить графический образ слова с его звуковым образом;</w:t>
      </w:r>
      <w:r w:rsidRPr="006C5D68">
        <w:rPr>
          <w:lang w:val="ru-RU"/>
        </w:rPr>
        <w:br/>
      </w: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- списывать текст и выписывать из него слова, словосочетания, предложения в соответствии с решаемой учебной задачей;</w:t>
      </w:r>
      <w:r w:rsidRPr="006C5D68">
        <w:rPr>
          <w:lang w:val="ru-RU"/>
        </w:rPr>
        <w:br/>
      </w: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- дописывать предложения в соответствии с решаемой учебной задачей;</w:t>
      </w:r>
      <w:r w:rsidRPr="006C5D68">
        <w:rPr>
          <w:lang w:val="ru-RU"/>
        </w:rPr>
        <w:br/>
      </w: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- отвечать письменно на вопросы.</w:t>
      </w:r>
    </w:p>
    <w:p w:rsidR="007E30E9" w:rsidRPr="006C5D68" w:rsidRDefault="006C5D68">
      <w:pPr>
        <w:tabs>
          <w:tab w:val="left" w:pos="180"/>
        </w:tabs>
        <w:autoSpaceDE w:val="0"/>
        <w:autoSpaceDN w:val="0"/>
        <w:spacing w:before="192" w:after="0" w:line="281" w:lineRule="auto"/>
        <w:rPr>
          <w:lang w:val="ru-RU"/>
        </w:rPr>
      </w:pP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Языковые знания и навыки </w:t>
      </w:r>
      <w:r w:rsidRPr="006C5D68">
        <w:rPr>
          <w:lang w:val="ru-RU"/>
        </w:rPr>
        <w:br/>
      </w: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b/>
          <w:color w:val="000000"/>
          <w:sz w:val="24"/>
          <w:lang w:val="ru-RU"/>
        </w:rPr>
        <w:t>Фонетическая сторона речи</w:t>
      </w:r>
      <w:r w:rsidRPr="006C5D68">
        <w:rPr>
          <w:lang w:val="ru-RU"/>
        </w:rPr>
        <w:br/>
      </w: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- различать на слух и адекватно произносить татарские звуки;</w:t>
      </w:r>
      <w:r w:rsidRPr="006C5D68">
        <w:rPr>
          <w:lang w:val="ru-RU"/>
        </w:rPr>
        <w:br/>
      </w: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- соблюдать правильное ударение в изученных словах;</w:t>
      </w:r>
      <w:r w:rsidRPr="006C5D68">
        <w:rPr>
          <w:lang w:val="ru-RU"/>
        </w:rPr>
        <w:br/>
      </w: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- соблюдать особенности интонации в повествовательных и побудительных предложениях, а также в изученных типах вопросов.</w:t>
      </w:r>
    </w:p>
    <w:p w:rsidR="007E30E9" w:rsidRPr="006C5D68" w:rsidRDefault="006C5D68">
      <w:pPr>
        <w:tabs>
          <w:tab w:val="left" w:pos="180"/>
        </w:tabs>
        <w:autoSpaceDE w:val="0"/>
        <w:autoSpaceDN w:val="0"/>
        <w:spacing w:before="70" w:after="0"/>
        <w:rPr>
          <w:lang w:val="ru-RU"/>
        </w:rPr>
      </w:pP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b/>
          <w:color w:val="000000"/>
          <w:sz w:val="24"/>
          <w:lang w:val="ru-RU"/>
        </w:rPr>
        <w:t>Графика, орфография и пунктуация</w:t>
      </w:r>
      <w:r w:rsidRPr="006C5D68">
        <w:rPr>
          <w:lang w:val="ru-RU"/>
        </w:rPr>
        <w:br/>
      </w: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- правильно писать татарские буквы и изученные слова;</w:t>
      </w:r>
      <w:r w:rsidRPr="006C5D68">
        <w:rPr>
          <w:lang w:val="ru-RU"/>
        </w:rPr>
        <w:br/>
      </w: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- использовать точку, вопросительный и восклицательный знаки в конце предложения, запятую при перечислении и обращении.</w:t>
      </w:r>
    </w:p>
    <w:p w:rsidR="007E30E9" w:rsidRPr="006C5D68" w:rsidRDefault="006C5D68">
      <w:pPr>
        <w:tabs>
          <w:tab w:val="left" w:pos="180"/>
        </w:tabs>
        <w:autoSpaceDE w:val="0"/>
        <w:autoSpaceDN w:val="0"/>
        <w:spacing w:before="70" w:after="0"/>
        <w:ind w:right="576"/>
        <w:rPr>
          <w:lang w:val="ru-RU"/>
        </w:rPr>
      </w:pP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b/>
          <w:color w:val="000000"/>
          <w:sz w:val="24"/>
          <w:lang w:val="ru-RU"/>
        </w:rPr>
        <w:t>Лексическая сторона речи</w:t>
      </w:r>
      <w:r w:rsidRPr="006C5D68">
        <w:rPr>
          <w:lang w:val="ru-RU"/>
        </w:rPr>
        <w:br/>
      </w: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- употреблять в устной и письменной речи не менее 100изученных лексических единиц (слов, словосочетаний, речевых клише) в их основных значениях;</w:t>
      </w:r>
      <w:r w:rsidRPr="006C5D68">
        <w:rPr>
          <w:lang w:val="ru-RU"/>
        </w:rPr>
        <w:br/>
      </w: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- группировать лексику по тематическому принципу;</w:t>
      </w:r>
    </w:p>
    <w:p w:rsidR="007E30E9" w:rsidRPr="006C5D68" w:rsidRDefault="007E30E9">
      <w:pPr>
        <w:rPr>
          <w:lang w:val="ru-RU"/>
        </w:rPr>
        <w:sectPr w:rsidR="007E30E9" w:rsidRPr="006C5D68">
          <w:pgSz w:w="11900" w:h="16840"/>
          <w:pgMar w:top="238" w:right="744" w:bottom="378" w:left="666" w:header="720" w:footer="720" w:gutter="0"/>
          <w:cols w:space="720" w:equalWidth="0">
            <w:col w:w="10490" w:space="0"/>
          </w:cols>
          <w:docGrid w:linePitch="360"/>
        </w:sectPr>
      </w:pPr>
    </w:p>
    <w:p w:rsidR="007E30E9" w:rsidRPr="006C5D68" w:rsidRDefault="007E30E9">
      <w:pPr>
        <w:autoSpaceDE w:val="0"/>
        <w:autoSpaceDN w:val="0"/>
        <w:spacing w:after="78" w:line="220" w:lineRule="exact"/>
        <w:rPr>
          <w:lang w:val="ru-RU"/>
        </w:rPr>
      </w:pPr>
    </w:p>
    <w:p w:rsidR="007E30E9" w:rsidRPr="006C5D68" w:rsidRDefault="006C5D68">
      <w:pPr>
        <w:tabs>
          <w:tab w:val="left" w:pos="180"/>
        </w:tabs>
        <w:autoSpaceDE w:val="0"/>
        <w:autoSpaceDN w:val="0"/>
        <w:spacing w:after="0" w:line="262" w:lineRule="auto"/>
        <w:ind w:right="576"/>
        <w:rPr>
          <w:lang w:val="ru-RU"/>
        </w:rPr>
      </w:pP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- употреблять в устной и письменной речи изученные синонимы и антонимы, заимствованные слова.</w:t>
      </w:r>
    </w:p>
    <w:p w:rsidR="007E30E9" w:rsidRPr="006C5D68" w:rsidRDefault="006C5D68">
      <w:pPr>
        <w:tabs>
          <w:tab w:val="left" w:pos="180"/>
        </w:tabs>
        <w:autoSpaceDE w:val="0"/>
        <w:autoSpaceDN w:val="0"/>
        <w:spacing w:before="70" w:after="0" w:line="288" w:lineRule="auto"/>
        <w:rPr>
          <w:lang w:val="ru-RU"/>
        </w:rPr>
      </w:pP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Грамматическая сторона речи </w:t>
      </w:r>
      <w:r w:rsidRPr="006C5D68">
        <w:rPr>
          <w:lang w:val="ru-RU"/>
        </w:rPr>
        <w:br/>
      </w: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Употреблять в устной и письменной речи изученные морфологические формы и синтаксические конструкции в рамках тематического содержания речи:</w:t>
      </w:r>
      <w:r w:rsidRPr="006C5D68">
        <w:rPr>
          <w:lang w:val="ru-RU"/>
        </w:rPr>
        <w:br/>
      </w: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- имена существительные в единственном и множественном числах;</w:t>
      </w:r>
      <w:r w:rsidRPr="006C5D68">
        <w:rPr>
          <w:lang w:val="ru-RU"/>
        </w:rPr>
        <w:br/>
      </w: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- вопросительные местоимения «кем?», «нəрсə?», «кая?», «кайда?», «ничə?», «ничəнче?», «нинди?»,«нишли?»;</w:t>
      </w:r>
      <w:r w:rsidRPr="006C5D68">
        <w:rPr>
          <w:lang w:val="ru-RU"/>
        </w:rPr>
        <w:br/>
      </w: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 xml:space="preserve">- существительные с аффиксами принадлежности </w:t>
      </w:r>
      <w:r>
        <w:rPr>
          <w:rFonts w:ascii="Times New Roman" w:eastAsia="Times New Roman" w:hAnsi="Times New Roman"/>
          <w:color w:val="000000"/>
          <w:sz w:val="24"/>
        </w:rPr>
        <w:t>I</w:t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II</w:t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 xml:space="preserve"> лица единственного числа;</w:t>
      </w:r>
      <w:r w:rsidRPr="006C5D68">
        <w:rPr>
          <w:lang w:val="ru-RU"/>
        </w:rPr>
        <w:br/>
      </w: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- имена прилагательные, обозначающие цвет;</w:t>
      </w:r>
      <w:r w:rsidRPr="006C5D68">
        <w:rPr>
          <w:lang w:val="ru-RU"/>
        </w:rPr>
        <w:br/>
      </w: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- конструкция «имя прилагательное + имя существительное во мн. числе» (яхшы укучылар);</w:t>
      </w: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- существительные в направительном и местно-временном падежах;</w:t>
      </w:r>
      <w:r w:rsidRPr="006C5D68">
        <w:rPr>
          <w:lang w:val="ru-RU"/>
        </w:rPr>
        <w:br/>
      </w: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- количественные и порядковыечислительные (1–10);</w:t>
      </w:r>
      <w:r w:rsidRPr="006C5D68">
        <w:rPr>
          <w:lang w:val="ru-RU"/>
        </w:rPr>
        <w:br/>
      </w: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- конструкция «числительное + имя существительное в ед. числе» (биш укучы);</w:t>
      </w:r>
      <w:r w:rsidRPr="006C5D68">
        <w:rPr>
          <w:lang w:val="ru-RU"/>
        </w:rPr>
        <w:br/>
      </w: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- личные местоимения в именительном падеже: мин, син; в притяжательном падеже: минем, синең;в направительном падеже: миңа, сиңа;</w:t>
      </w:r>
      <w:r w:rsidRPr="006C5D68">
        <w:rPr>
          <w:lang w:val="ru-RU"/>
        </w:rPr>
        <w:br/>
      </w: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- указательное местоимение «бу»;</w:t>
      </w:r>
      <w:r w:rsidRPr="006C5D68">
        <w:rPr>
          <w:lang w:val="ru-RU"/>
        </w:rPr>
        <w:br/>
      </w: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 xml:space="preserve">- глаголы настоящего времени </w:t>
      </w:r>
      <w:r>
        <w:rPr>
          <w:rFonts w:ascii="Times New Roman" w:eastAsia="Times New Roman" w:hAnsi="Times New Roman"/>
          <w:color w:val="000000"/>
          <w:sz w:val="24"/>
        </w:rPr>
        <w:t>I</w:t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II</w:t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III</w:t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 xml:space="preserve"> лица единственного числа в утвердительной форме;</w:t>
      </w: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- частицы -мы / -ме, түгел;</w:t>
      </w:r>
      <w:r w:rsidRPr="006C5D68">
        <w:rPr>
          <w:lang w:val="ru-RU"/>
        </w:rPr>
        <w:br/>
      </w: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- послелог «белəн» с именами существительными.</w:t>
      </w:r>
    </w:p>
    <w:p w:rsidR="007E30E9" w:rsidRPr="006C5D68" w:rsidRDefault="006C5D68">
      <w:pPr>
        <w:tabs>
          <w:tab w:val="left" w:pos="180"/>
        </w:tabs>
        <w:autoSpaceDE w:val="0"/>
        <w:autoSpaceDN w:val="0"/>
        <w:spacing w:before="190" w:after="0" w:line="286" w:lineRule="auto"/>
        <w:rPr>
          <w:lang w:val="ru-RU"/>
        </w:rPr>
      </w:pP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b/>
          <w:color w:val="000000"/>
          <w:sz w:val="24"/>
          <w:lang w:val="ru-RU"/>
        </w:rPr>
        <w:t>Социокультурные знания и умения</w:t>
      </w:r>
      <w:r w:rsidRPr="006C5D68">
        <w:rPr>
          <w:lang w:val="ru-RU"/>
        </w:rPr>
        <w:br/>
      </w: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 xml:space="preserve">- использовать отдельные социокультурные элементы речевого поведенческого этикета, принятые в татарском языке в ситуациях общения (приветствие, прощание, знакомство, выражение </w:t>
      </w:r>
      <w:r w:rsidRPr="006C5D68">
        <w:rPr>
          <w:lang w:val="ru-RU"/>
        </w:rPr>
        <w:br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благодарности, извинение);</w:t>
      </w:r>
      <w:r w:rsidRPr="006C5D68">
        <w:rPr>
          <w:lang w:val="ru-RU"/>
        </w:rPr>
        <w:br/>
      </w: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- писать собственное имя и фамилию на татарском языке;</w:t>
      </w:r>
      <w:r w:rsidRPr="006C5D68">
        <w:rPr>
          <w:lang w:val="ru-RU"/>
        </w:rPr>
        <w:br/>
      </w: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- знать названия родной страны, республики, города (района, села) на татарском языке;</w:t>
      </w:r>
      <w:r w:rsidRPr="006C5D68">
        <w:rPr>
          <w:lang w:val="ru-RU"/>
        </w:rPr>
        <w:br/>
      </w: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- знать небольшие произведения татарского детского фольклора (рифмовки, стихи, песенки), персонажей детских книг.</w:t>
      </w:r>
    </w:p>
    <w:p w:rsidR="007E30E9" w:rsidRPr="006C5D68" w:rsidRDefault="006C5D68">
      <w:pPr>
        <w:autoSpaceDE w:val="0"/>
        <w:autoSpaceDN w:val="0"/>
        <w:spacing w:before="262" w:after="0" w:line="230" w:lineRule="auto"/>
        <w:rPr>
          <w:lang w:val="ru-RU"/>
        </w:rPr>
      </w:pPr>
      <w:r w:rsidRPr="006C5D68">
        <w:rPr>
          <w:rFonts w:ascii="Times New Roman" w:eastAsia="Times New Roman" w:hAnsi="Times New Roman"/>
          <w:b/>
          <w:color w:val="000000"/>
          <w:sz w:val="24"/>
          <w:lang w:val="ru-RU"/>
        </w:rPr>
        <w:t>2 КЛАСС</w:t>
      </w:r>
    </w:p>
    <w:p w:rsidR="007E30E9" w:rsidRPr="006C5D68" w:rsidRDefault="006C5D68">
      <w:pPr>
        <w:tabs>
          <w:tab w:val="left" w:pos="180"/>
        </w:tabs>
        <w:autoSpaceDE w:val="0"/>
        <w:autoSpaceDN w:val="0"/>
        <w:spacing w:before="166" w:after="0" w:line="286" w:lineRule="auto"/>
        <w:ind w:right="144"/>
        <w:rPr>
          <w:lang w:val="ru-RU"/>
        </w:rPr>
      </w:pP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 xml:space="preserve">Обучающийся научится: </w:t>
      </w:r>
      <w:r w:rsidRPr="006C5D68">
        <w:rPr>
          <w:lang w:val="ru-RU"/>
        </w:rPr>
        <w:br/>
      </w: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b/>
          <w:color w:val="000000"/>
          <w:sz w:val="24"/>
          <w:lang w:val="ru-RU"/>
        </w:rPr>
        <w:t>Аудирование</w:t>
      </w:r>
      <w:r w:rsidRPr="006C5D68">
        <w:rPr>
          <w:lang w:val="ru-RU"/>
        </w:rPr>
        <w:br/>
      </w: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- понимать на слух татарскую речь, звучащую из различных источников (учитель, одноклассники, аудиозаписи) и вербально/невербально реагировать на услышанное;</w:t>
      </w:r>
      <w:r w:rsidRPr="006C5D68">
        <w:rPr>
          <w:lang w:val="ru-RU"/>
        </w:rPr>
        <w:br/>
      </w: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 xml:space="preserve">- воспринимать на слух и понимать несложные адаптированные аутентичные тексты, содержащие отдельные незнакомые слова, со зрительными опорами или без опоры с разной глубиной </w:t>
      </w:r>
      <w:r w:rsidRPr="006C5D68">
        <w:rPr>
          <w:lang w:val="ru-RU"/>
        </w:rPr>
        <w:br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(время звучания текста для аудирования – до 0,5 минуты);</w:t>
      </w:r>
      <w:r w:rsidRPr="006C5D68">
        <w:rPr>
          <w:lang w:val="ru-RU"/>
        </w:rPr>
        <w:br/>
      </w: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-  понимать на слух несложные диалогические тексты по изученным темам.</w:t>
      </w:r>
    </w:p>
    <w:p w:rsidR="007E30E9" w:rsidRPr="006C5D68" w:rsidRDefault="006C5D68">
      <w:pPr>
        <w:tabs>
          <w:tab w:val="left" w:pos="180"/>
        </w:tabs>
        <w:autoSpaceDE w:val="0"/>
        <w:autoSpaceDN w:val="0"/>
        <w:spacing w:before="70" w:after="0" w:line="281" w:lineRule="auto"/>
        <w:rPr>
          <w:lang w:val="ru-RU"/>
        </w:rPr>
      </w:pP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b/>
          <w:color w:val="000000"/>
          <w:sz w:val="24"/>
          <w:lang w:val="ru-RU"/>
        </w:rPr>
        <w:t>Говорение</w:t>
      </w:r>
      <w:r w:rsidRPr="006C5D68">
        <w:rPr>
          <w:lang w:val="ru-RU"/>
        </w:rPr>
        <w:br/>
      </w: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- вести разные виды диалога (диалог этикетного характера, диалог-побуждение к действию, диалог-расспрос) в рамках тематического содержания речи в стандартных ситуациях общения с вербальными и/или зрительными опорами, с соблюдением норм татарского речевого этикета (не менее 3–4 реплик со стороны каждого собеседника);</w:t>
      </w:r>
      <w:r w:rsidRPr="006C5D68">
        <w:rPr>
          <w:lang w:val="ru-RU"/>
        </w:rPr>
        <w:br/>
      </w: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- создавать разные виды монологических высказываний с вербальными и/или зрительными опорами</w:t>
      </w:r>
    </w:p>
    <w:p w:rsidR="007E30E9" w:rsidRPr="006C5D68" w:rsidRDefault="007E30E9">
      <w:pPr>
        <w:rPr>
          <w:lang w:val="ru-RU"/>
        </w:rPr>
        <w:sectPr w:rsidR="007E30E9" w:rsidRPr="006C5D68">
          <w:pgSz w:w="11900" w:h="16840"/>
          <w:pgMar w:top="298" w:right="690" w:bottom="392" w:left="666" w:header="720" w:footer="720" w:gutter="0"/>
          <w:cols w:space="720" w:equalWidth="0">
            <w:col w:w="10544" w:space="0"/>
          </w:cols>
          <w:docGrid w:linePitch="360"/>
        </w:sectPr>
      </w:pPr>
    </w:p>
    <w:p w:rsidR="007E30E9" w:rsidRPr="006C5D68" w:rsidRDefault="007E30E9">
      <w:pPr>
        <w:autoSpaceDE w:val="0"/>
        <w:autoSpaceDN w:val="0"/>
        <w:spacing w:after="66" w:line="220" w:lineRule="exact"/>
        <w:rPr>
          <w:lang w:val="ru-RU"/>
        </w:rPr>
      </w:pPr>
    </w:p>
    <w:p w:rsidR="007E30E9" w:rsidRPr="006C5D68" w:rsidRDefault="006C5D68">
      <w:pPr>
        <w:tabs>
          <w:tab w:val="left" w:pos="180"/>
        </w:tabs>
        <w:autoSpaceDE w:val="0"/>
        <w:autoSpaceDN w:val="0"/>
        <w:spacing w:after="0" w:line="281" w:lineRule="auto"/>
        <w:ind w:right="576"/>
        <w:rPr>
          <w:lang w:val="ru-RU"/>
        </w:rPr>
      </w:pP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в рамках тематического содержания речи (объем монологического высказывания – не менее 3–4 фраз);</w:t>
      </w:r>
      <w:r w:rsidRPr="006C5D68">
        <w:rPr>
          <w:lang w:val="ru-RU"/>
        </w:rPr>
        <w:br/>
      </w: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- излагать основное содержание прослушанного или прочитанного текста с вербальными и/или зрительными опорами (объем – не менее 3–4 фраз);</w:t>
      </w:r>
      <w:r w:rsidRPr="006C5D68">
        <w:rPr>
          <w:lang w:val="ru-RU"/>
        </w:rPr>
        <w:br/>
      </w: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-  декламировать стихи.</w:t>
      </w:r>
    </w:p>
    <w:p w:rsidR="007E30E9" w:rsidRPr="006C5D68" w:rsidRDefault="006C5D68">
      <w:pPr>
        <w:tabs>
          <w:tab w:val="left" w:pos="180"/>
        </w:tabs>
        <w:autoSpaceDE w:val="0"/>
        <w:autoSpaceDN w:val="0"/>
        <w:spacing w:before="70" w:after="0" w:line="283" w:lineRule="auto"/>
        <w:rPr>
          <w:lang w:val="ru-RU"/>
        </w:rPr>
      </w:pP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b/>
          <w:color w:val="000000"/>
          <w:sz w:val="24"/>
          <w:lang w:val="ru-RU"/>
        </w:rPr>
        <w:t>Смысловое чтение</w:t>
      </w:r>
      <w:r w:rsidRPr="006C5D68">
        <w:rPr>
          <w:lang w:val="ru-RU"/>
        </w:rPr>
        <w:br/>
      </w: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- читать вслух тексты объемом до 40 слов, построенные на изученном языковом материале, соблюдая правила чтения и правильную интонацию;</w:t>
      </w:r>
      <w:r w:rsidRPr="006C5D68">
        <w:rPr>
          <w:lang w:val="ru-RU"/>
        </w:rPr>
        <w:br/>
      </w: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- читать про себя и понимать несложные адаптированные аутентичные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(объем текста для чтения до 80 слов).</w:t>
      </w:r>
    </w:p>
    <w:p w:rsidR="007E30E9" w:rsidRPr="006C5D68" w:rsidRDefault="006C5D68">
      <w:pPr>
        <w:tabs>
          <w:tab w:val="left" w:pos="180"/>
        </w:tabs>
        <w:autoSpaceDE w:val="0"/>
        <w:autoSpaceDN w:val="0"/>
        <w:spacing w:before="70" w:after="0" w:line="281" w:lineRule="auto"/>
        <w:ind w:right="720"/>
        <w:rPr>
          <w:lang w:val="ru-RU"/>
        </w:rPr>
      </w:pP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b/>
          <w:color w:val="000000"/>
          <w:sz w:val="24"/>
          <w:lang w:val="ru-RU"/>
        </w:rPr>
        <w:t>Письмо</w:t>
      </w:r>
      <w:r w:rsidRPr="006C5D68">
        <w:rPr>
          <w:lang w:val="ru-RU"/>
        </w:rPr>
        <w:br/>
      </w: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- списывать текст и выписывать из него слова, словосочетания, предложения в соответствии с решаемой учебной задачей;</w:t>
      </w:r>
      <w:r w:rsidRPr="006C5D68">
        <w:rPr>
          <w:lang w:val="ru-RU"/>
        </w:rPr>
        <w:br/>
      </w: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- вставлять пропущенные буквы в слово или слова в предложение;</w:t>
      </w:r>
      <w:r w:rsidRPr="006C5D68">
        <w:rPr>
          <w:lang w:val="ru-RU"/>
        </w:rPr>
        <w:br/>
      </w: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- писать поздравление (с днем рождения, с праздником) с опорой на образец;</w:t>
      </w:r>
      <w:r w:rsidRPr="006C5D68">
        <w:rPr>
          <w:lang w:val="ru-RU"/>
        </w:rPr>
        <w:br/>
      </w: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- составлять подписи к картинкам или их описывать по данному образцу.</w:t>
      </w:r>
    </w:p>
    <w:p w:rsidR="007E30E9" w:rsidRPr="006C5D68" w:rsidRDefault="006C5D68">
      <w:pPr>
        <w:tabs>
          <w:tab w:val="left" w:pos="180"/>
        </w:tabs>
        <w:autoSpaceDE w:val="0"/>
        <w:autoSpaceDN w:val="0"/>
        <w:spacing w:before="190" w:after="0" w:line="281" w:lineRule="auto"/>
        <w:ind w:right="144"/>
        <w:rPr>
          <w:lang w:val="ru-RU"/>
        </w:rPr>
      </w:pP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Языковые знания и навыки </w:t>
      </w:r>
      <w:r w:rsidRPr="006C5D68">
        <w:rPr>
          <w:lang w:val="ru-RU"/>
        </w:rPr>
        <w:br/>
      </w: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b/>
          <w:color w:val="000000"/>
          <w:sz w:val="24"/>
          <w:lang w:val="ru-RU"/>
        </w:rPr>
        <w:t>Фонетическая сторона речи</w:t>
      </w:r>
      <w:r w:rsidRPr="006C5D68">
        <w:rPr>
          <w:lang w:val="ru-RU"/>
        </w:rPr>
        <w:br/>
      </w: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- правильно произносить слова со специфичными согласными звуками [къ], [гъ], [</w:t>
      </w:r>
      <w:r>
        <w:rPr>
          <w:rFonts w:ascii="Times New Roman" w:eastAsia="Times New Roman" w:hAnsi="Times New Roman"/>
          <w:color w:val="000000"/>
          <w:sz w:val="24"/>
        </w:rPr>
        <w:t>w</w:t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], [җ], [ң], [һ], [ч];</w:t>
      </w:r>
      <w:r w:rsidRPr="006C5D68">
        <w:rPr>
          <w:lang w:val="ru-RU"/>
        </w:rPr>
        <w:br/>
      </w: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- произносить слова с правильным ударением и фразы с соблюдением их ритмико-интонационных особенностей.</w:t>
      </w:r>
    </w:p>
    <w:p w:rsidR="007E30E9" w:rsidRPr="006C5D68" w:rsidRDefault="006C5D68">
      <w:pPr>
        <w:tabs>
          <w:tab w:val="left" w:pos="180"/>
        </w:tabs>
        <w:autoSpaceDE w:val="0"/>
        <w:autoSpaceDN w:val="0"/>
        <w:spacing w:before="70" w:after="0"/>
        <w:rPr>
          <w:lang w:val="ru-RU"/>
        </w:rPr>
      </w:pP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b/>
          <w:color w:val="000000"/>
          <w:sz w:val="24"/>
          <w:lang w:val="ru-RU"/>
        </w:rPr>
        <w:t>Графика, орфография и пунктуация</w:t>
      </w:r>
      <w:r w:rsidRPr="006C5D68">
        <w:rPr>
          <w:lang w:val="ru-RU"/>
        </w:rPr>
        <w:br/>
      </w: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- правильно писать изученные слова;</w:t>
      </w:r>
      <w:r w:rsidRPr="006C5D68">
        <w:rPr>
          <w:lang w:val="ru-RU"/>
        </w:rPr>
        <w:br/>
      </w: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- использовать точку, вопросительный и восклицательный знаки в конце предложения, запятую при перечислении и обращении.</w:t>
      </w:r>
    </w:p>
    <w:p w:rsidR="007E30E9" w:rsidRPr="006C5D68" w:rsidRDefault="006C5D68">
      <w:pPr>
        <w:tabs>
          <w:tab w:val="left" w:pos="180"/>
        </w:tabs>
        <w:autoSpaceDE w:val="0"/>
        <w:autoSpaceDN w:val="0"/>
        <w:spacing w:before="70" w:after="0" w:line="281" w:lineRule="auto"/>
        <w:ind w:right="576"/>
        <w:rPr>
          <w:lang w:val="ru-RU"/>
        </w:rPr>
      </w:pP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b/>
          <w:color w:val="000000"/>
          <w:sz w:val="24"/>
          <w:lang w:val="ru-RU"/>
        </w:rPr>
        <w:t>Лексическая сторона речи</w:t>
      </w:r>
      <w:r w:rsidRPr="006C5D68">
        <w:rPr>
          <w:lang w:val="ru-RU"/>
        </w:rPr>
        <w:br/>
      </w: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- употреблять в устной и письменной речи не менее 200изученных лексических единиц (слов, словосочетаний, речевых клише) в их основных значениях;</w:t>
      </w:r>
      <w:r w:rsidRPr="006C5D68">
        <w:rPr>
          <w:lang w:val="ru-RU"/>
        </w:rPr>
        <w:br/>
      </w: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- употреблять в устной и письменной речи изученные синонимы и антонимы, заимствованные слова.</w:t>
      </w:r>
    </w:p>
    <w:p w:rsidR="007E30E9" w:rsidRPr="006C5D68" w:rsidRDefault="006C5D68">
      <w:pPr>
        <w:tabs>
          <w:tab w:val="left" w:pos="180"/>
        </w:tabs>
        <w:autoSpaceDE w:val="0"/>
        <w:autoSpaceDN w:val="0"/>
        <w:spacing w:before="70" w:after="0" w:line="288" w:lineRule="auto"/>
        <w:rPr>
          <w:lang w:val="ru-RU"/>
        </w:rPr>
      </w:pP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Грамматическая сторона речи </w:t>
      </w:r>
      <w:r w:rsidRPr="006C5D68">
        <w:rPr>
          <w:lang w:val="ru-RU"/>
        </w:rPr>
        <w:br/>
      </w: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Употреблять в устной и письменной речи изученные морфологические формы и синтаксические конструкции в рамках тематического содержания речи:</w:t>
      </w:r>
      <w:r w:rsidRPr="006C5D68">
        <w:rPr>
          <w:lang w:val="ru-RU"/>
        </w:rPr>
        <w:br/>
      </w: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- имена существительные в притяжательном, винительном, исходном падежах;</w:t>
      </w:r>
      <w:r w:rsidRPr="006C5D68">
        <w:rPr>
          <w:lang w:val="ru-RU"/>
        </w:rPr>
        <w:br/>
      </w: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 xml:space="preserve">- конструкция «имя сущ. в притяжательном падеже + имя существительное с аффиксом </w:t>
      </w:r>
      <w:r w:rsidRPr="006C5D68">
        <w:rPr>
          <w:lang w:val="ru-RU"/>
        </w:rPr>
        <w:br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принадлежности 3 лица»:Алсуның китабы, Гүзəлнең дəфтəре;</w:t>
      </w:r>
      <w:r w:rsidRPr="006C5D68">
        <w:rPr>
          <w:lang w:val="ru-RU"/>
        </w:rPr>
        <w:br/>
      </w: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- количественные и порядковые числительные (11–100);</w:t>
      </w:r>
      <w:r w:rsidRPr="006C5D68">
        <w:rPr>
          <w:lang w:val="ru-RU"/>
        </w:rPr>
        <w:br/>
      </w: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- личные местоимения в именительном падеже: мин, син; в притяжательном падеже: минем, синең;</w:t>
      </w: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- личные местоимения «без», «сез», «алар»;</w:t>
      </w:r>
      <w:r w:rsidRPr="006C5D68">
        <w:rPr>
          <w:lang w:val="ru-RU"/>
        </w:rPr>
        <w:br/>
      </w: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- вопросительное местоимение «кайчан?»;</w:t>
      </w:r>
      <w:r w:rsidRPr="006C5D68">
        <w:rPr>
          <w:lang w:val="ru-RU"/>
        </w:rPr>
        <w:br/>
      </w: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 xml:space="preserve">- глаголы настоящего времени </w:t>
      </w:r>
      <w:r>
        <w:rPr>
          <w:rFonts w:ascii="Times New Roman" w:eastAsia="Times New Roman" w:hAnsi="Times New Roman"/>
          <w:color w:val="000000"/>
          <w:sz w:val="24"/>
        </w:rPr>
        <w:t>I</w:t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II</w:t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III</w:t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 xml:space="preserve"> лица единственного числа в утвердительной и отрицательной формах;</w:t>
      </w:r>
      <w:r w:rsidRPr="006C5D68">
        <w:rPr>
          <w:lang w:val="ru-RU"/>
        </w:rPr>
        <w:br/>
      </w: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- модальные слова «кирəк» / «кирəкми»;</w:t>
      </w:r>
    </w:p>
    <w:p w:rsidR="007E30E9" w:rsidRPr="006C5D68" w:rsidRDefault="007E30E9">
      <w:pPr>
        <w:rPr>
          <w:lang w:val="ru-RU"/>
        </w:rPr>
        <w:sectPr w:rsidR="007E30E9" w:rsidRPr="006C5D68">
          <w:pgSz w:w="11900" w:h="16840"/>
          <w:pgMar w:top="286" w:right="650" w:bottom="37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7E30E9" w:rsidRPr="006C5D68" w:rsidRDefault="007E30E9">
      <w:pPr>
        <w:autoSpaceDE w:val="0"/>
        <w:autoSpaceDN w:val="0"/>
        <w:spacing w:after="78" w:line="220" w:lineRule="exact"/>
        <w:rPr>
          <w:lang w:val="ru-RU"/>
        </w:rPr>
      </w:pPr>
    </w:p>
    <w:p w:rsidR="007E30E9" w:rsidRPr="006C5D68" w:rsidRDefault="006C5D68">
      <w:pPr>
        <w:tabs>
          <w:tab w:val="left" w:pos="180"/>
        </w:tabs>
        <w:autoSpaceDE w:val="0"/>
        <w:autoSpaceDN w:val="0"/>
        <w:spacing w:after="0" w:line="271" w:lineRule="auto"/>
        <w:ind w:right="720"/>
        <w:rPr>
          <w:lang w:val="ru-RU"/>
        </w:rPr>
      </w:pP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- союзы «ə», «һəм», «лəкин»;</w:t>
      </w:r>
      <w:r w:rsidRPr="006C5D68">
        <w:rPr>
          <w:lang w:val="ru-RU"/>
        </w:rPr>
        <w:br/>
      </w: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- основные коммуникативные типы предложений: повествовательное, вопросительное (с вопросительными местоимениями или вопросительными частицами -мы / -ме), побудительное.</w:t>
      </w:r>
    </w:p>
    <w:p w:rsidR="007E30E9" w:rsidRPr="006C5D68" w:rsidRDefault="006C5D68">
      <w:pPr>
        <w:tabs>
          <w:tab w:val="left" w:pos="180"/>
        </w:tabs>
        <w:autoSpaceDE w:val="0"/>
        <w:autoSpaceDN w:val="0"/>
        <w:spacing w:before="190" w:after="0" w:line="283" w:lineRule="auto"/>
        <w:ind w:right="144"/>
        <w:rPr>
          <w:lang w:val="ru-RU"/>
        </w:rPr>
      </w:pP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b/>
          <w:color w:val="000000"/>
          <w:sz w:val="24"/>
          <w:lang w:val="ru-RU"/>
        </w:rPr>
        <w:t>Социокультурные знания и умения</w:t>
      </w:r>
      <w:r w:rsidRPr="006C5D68">
        <w:rPr>
          <w:lang w:val="ru-RU"/>
        </w:rPr>
        <w:br/>
      </w: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- использовать отдельные социокультурные элементы речевого поведенческого этикета татарского языка в некоторых ситуациях общения (выражение просьбы, выражение благодарности, извинение);</w:t>
      </w: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- знать названия городов Республики Татарстан на татарском языке;</w:t>
      </w:r>
      <w:r w:rsidRPr="006C5D68">
        <w:rPr>
          <w:lang w:val="ru-RU"/>
        </w:rPr>
        <w:br/>
      </w: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- знать небольшие произведения татарского детского фольклора (рифмовки, стихи, песенки), персонажей детских книг;</w:t>
      </w:r>
      <w:r w:rsidRPr="006C5D68">
        <w:rPr>
          <w:lang w:val="ru-RU"/>
        </w:rPr>
        <w:br/>
      </w: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- уметь кратко представлять свой родной край на татарском языке в рамках изучаемой тематики.</w:t>
      </w:r>
    </w:p>
    <w:p w:rsidR="007E30E9" w:rsidRPr="006C5D68" w:rsidRDefault="006C5D68">
      <w:pPr>
        <w:autoSpaceDE w:val="0"/>
        <w:autoSpaceDN w:val="0"/>
        <w:spacing w:before="264" w:after="0" w:line="230" w:lineRule="auto"/>
        <w:rPr>
          <w:lang w:val="ru-RU"/>
        </w:rPr>
      </w:pPr>
      <w:r w:rsidRPr="006C5D68">
        <w:rPr>
          <w:rFonts w:ascii="Times New Roman" w:eastAsia="Times New Roman" w:hAnsi="Times New Roman"/>
          <w:b/>
          <w:color w:val="000000"/>
          <w:sz w:val="24"/>
          <w:lang w:val="ru-RU"/>
        </w:rPr>
        <w:t>3 КЛАСС</w:t>
      </w:r>
    </w:p>
    <w:p w:rsidR="007E30E9" w:rsidRPr="006C5D68" w:rsidRDefault="006C5D68">
      <w:pPr>
        <w:tabs>
          <w:tab w:val="left" w:pos="180"/>
        </w:tabs>
        <w:autoSpaceDE w:val="0"/>
        <w:autoSpaceDN w:val="0"/>
        <w:spacing w:before="166" w:after="0" w:line="286" w:lineRule="auto"/>
        <w:ind w:right="288"/>
        <w:rPr>
          <w:lang w:val="ru-RU"/>
        </w:rPr>
      </w:pP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 xml:space="preserve">Обучающийся научится: </w:t>
      </w:r>
      <w:r w:rsidRPr="006C5D68">
        <w:rPr>
          <w:lang w:val="ru-RU"/>
        </w:rPr>
        <w:br/>
      </w: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b/>
          <w:color w:val="000000"/>
          <w:sz w:val="24"/>
          <w:lang w:val="ru-RU"/>
        </w:rPr>
        <w:t>Аудирование</w:t>
      </w:r>
      <w:r w:rsidRPr="006C5D68">
        <w:rPr>
          <w:lang w:val="ru-RU"/>
        </w:rPr>
        <w:br/>
      </w: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- понимать на слух татарскую речь, звучащую из различных источников (учитель, одноклассники, аудиозаписи) и вербально / невербально реагировать на услышанное;</w:t>
      </w:r>
      <w:r w:rsidRPr="006C5D68">
        <w:rPr>
          <w:lang w:val="ru-RU"/>
        </w:rPr>
        <w:br/>
      </w: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 xml:space="preserve">- воспринимать на слух и понимать несложные адаптированные аутентичные тексты, содержащие отдельные незнакомые слова, со зрительными опорами или без опоры с разной глубиной </w:t>
      </w:r>
      <w:r w:rsidRPr="006C5D68">
        <w:rPr>
          <w:lang w:val="ru-RU"/>
        </w:rPr>
        <w:br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(время звучания текста для аудирования – до 0,5 минуты).</w:t>
      </w:r>
    </w:p>
    <w:p w:rsidR="007E30E9" w:rsidRPr="006C5D68" w:rsidRDefault="006C5D68">
      <w:pPr>
        <w:tabs>
          <w:tab w:val="left" w:pos="180"/>
        </w:tabs>
        <w:autoSpaceDE w:val="0"/>
        <w:autoSpaceDN w:val="0"/>
        <w:spacing w:before="70" w:after="0" w:line="288" w:lineRule="auto"/>
        <w:rPr>
          <w:lang w:val="ru-RU"/>
        </w:rPr>
      </w:pP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b/>
          <w:color w:val="000000"/>
          <w:sz w:val="24"/>
          <w:lang w:val="ru-RU"/>
        </w:rPr>
        <w:t>Говорение</w:t>
      </w:r>
      <w:r w:rsidRPr="006C5D68">
        <w:rPr>
          <w:lang w:val="ru-RU"/>
        </w:rPr>
        <w:br/>
      </w: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- вести разные виды диалога (диалог этикетного характера, диалог-побуждение к действию, диалог-расспрос) в рамках тематического содержания речи в стандартных ситуациях общения с вербальными и / или зрительными опорами, с соблюдением норм татарского речевого этикета (не менее4–5 репликсо стороны каждого собеседника);</w:t>
      </w:r>
      <w:r w:rsidRPr="006C5D68">
        <w:rPr>
          <w:lang w:val="ru-RU"/>
        </w:rPr>
        <w:br/>
      </w: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- создавать разные виды монологических высказываний (описание, в том числе характеристика; повествование) с вербальными и / или зрительными опорами в рамках тематического содержания речи с использованием усвоенной лексики и языковых знаний (объем монологического высказывания– не менее 4–5 фраз);</w:t>
      </w:r>
      <w:r w:rsidRPr="006C5D68">
        <w:rPr>
          <w:lang w:val="ru-RU"/>
        </w:rPr>
        <w:br/>
      </w: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- излагать основное содержание прослушанного или прочитанного текста с вербальными и/или зрительными опорами (объем – не менее 4–5 фраз);</w:t>
      </w:r>
      <w:r w:rsidRPr="006C5D68">
        <w:rPr>
          <w:lang w:val="ru-RU"/>
        </w:rPr>
        <w:br/>
      </w: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- составлять собственный текст по образцу;</w:t>
      </w:r>
      <w:r w:rsidRPr="006C5D68">
        <w:rPr>
          <w:lang w:val="ru-RU"/>
        </w:rPr>
        <w:br/>
      </w: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- декламировать стихи, рифмовки.</w:t>
      </w:r>
    </w:p>
    <w:p w:rsidR="007E30E9" w:rsidRPr="006C5D68" w:rsidRDefault="006C5D68">
      <w:pPr>
        <w:tabs>
          <w:tab w:val="left" w:pos="180"/>
        </w:tabs>
        <w:autoSpaceDE w:val="0"/>
        <w:autoSpaceDN w:val="0"/>
        <w:spacing w:before="70" w:after="0" w:line="286" w:lineRule="auto"/>
        <w:rPr>
          <w:lang w:val="ru-RU"/>
        </w:rPr>
      </w:pP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b/>
          <w:color w:val="000000"/>
          <w:sz w:val="24"/>
          <w:lang w:val="ru-RU"/>
        </w:rPr>
        <w:t>Смысловое чтение</w:t>
      </w:r>
      <w:r w:rsidRPr="006C5D68">
        <w:rPr>
          <w:lang w:val="ru-RU"/>
        </w:rPr>
        <w:br/>
      </w: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- читать вслух тексты объемом до 60 слов, построенные на изученном языковом материале, соблюдая правила чтения и правильную интонацию;</w:t>
      </w:r>
      <w:r w:rsidRPr="006C5D68">
        <w:rPr>
          <w:lang w:val="ru-RU"/>
        </w:rPr>
        <w:br/>
      </w: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- читать про себя и понимать несложные адаптированные аутентичные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(объем текста для чтения до 120 слов);</w:t>
      </w:r>
      <w:r w:rsidRPr="006C5D68">
        <w:rPr>
          <w:lang w:val="ru-RU"/>
        </w:rPr>
        <w:br/>
      </w: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- читать про себя несплошные тексты (таблицы) и понимать представленную в них информацию.</w:t>
      </w:r>
    </w:p>
    <w:p w:rsidR="007E30E9" w:rsidRPr="006C5D68" w:rsidRDefault="006C5D68">
      <w:pPr>
        <w:tabs>
          <w:tab w:val="left" w:pos="180"/>
        </w:tabs>
        <w:autoSpaceDE w:val="0"/>
        <w:autoSpaceDN w:val="0"/>
        <w:spacing w:before="70" w:after="0"/>
        <w:ind w:right="720"/>
        <w:rPr>
          <w:lang w:val="ru-RU"/>
        </w:rPr>
      </w:pP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b/>
          <w:color w:val="000000"/>
          <w:sz w:val="24"/>
          <w:lang w:val="ru-RU"/>
        </w:rPr>
        <w:t>Письмо</w:t>
      </w:r>
      <w:r w:rsidRPr="006C5D68">
        <w:rPr>
          <w:lang w:val="ru-RU"/>
        </w:rPr>
        <w:br/>
      </w: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- списывать текст и выписывать из него слова, словосочетания, предложения в соответствии с решаемой учебной задачей;</w:t>
      </w:r>
      <w:r w:rsidRPr="006C5D68">
        <w:rPr>
          <w:lang w:val="ru-RU"/>
        </w:rPr>
        <w:br/>
      </w: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- писать ответы на заданные вопросы с использованием изученного лексико-грамматического</w:t>
      </w:r>
    </w:p>
    <w:p w:rsidR="007E30E9" w:rsidRPr="006C5D68" w:rsidRDefault="007E30E9">
      <w:pPr>
        <w:rPr>
          <w:lang w:val="ru-RU"/>
        </w:rPr>
        <w:sectPr w:rsidR="007E30E9" w:rsidRPr="006C5D68">
          <w:pgSz w:w="11900" w:h="16840"/>
          <w:pgMar w:top="298" w:right="650" w:bottom="39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7E30E9" w:rsidRPr="006C5D68" w:rsidRDefault="007E30E9">
      <w:pPr>
        <w:autoSpaceDE w:val="0"/>
        <w:autoSpaceDN w:val="0"/>
        <w:spacing w:after="66" w:line="220" w:lineRule="exact"/>
        <w:rPr>
          <w:lang w:val="ru-RU"/>
        </w:rPr>
      </w:pPr>
    </w:p>
    <w:p w:rsidR="007E30E9" w:rsidRPr="006C5D68" w:rsidRDefault="006C5D68">
      <w:pPr>
        <w:autoSpaceDE w:val="0"/>
        <w:autoSpaceDN w:val="0"/>
        <w:spacing w:after="0"/>
        <w:ind w:left="180" w:right="2880" w:hanging="180"/>
        <w:rPr>
          <w:lang w:val="ru-RU"/>
        </w:rPr>
      </w:pP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материала;</w:t>
      </w:r>
      <w:r w:rsidRPr="006C5D68">
        <w:rPr>
          <w:lang w:val="ru-RU"/>
        </w:rPr>
        <w:br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- самостоятельно составлять и записывать текст по изучаемой теме;- выполнять небольшие письменные творческие задания;</w:t>
      </w:r>
      <w:r w:rsidRPr="006C5D68">
        <w:rPr>
          <w:lang w:val="ru-RU"/>
        </w:rPr>
        <w:br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- создавать подписи к картинкам с пояснением, что на них изображено.</w:t>
      </w:r>
    </w:p>
    <w:p w:rsidR="007E30E9" w:rsidRPr="006C5D68" w:rsidRDefault="006C5D68">
      <w:pPr>
        <w:tabs>
          <w:tab w:val="left" w:pos="180"/>
        </w:tabs>
        <w:autoSpaceDE w:val="0"/>
        <w:autoSpaceDN w:val="0"/>
        <w:spacing w:before="190" w:after="0" w:line="281" w:lineRule="auto"/>
        <w:ind w:right="144"/>
        <w:rPr>
          <w:lang w:val="ru-RU"/>
        </w:rPr>
      </w:pP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Языковые знания и навыки </w:t>
      </w:r>
      <w:r w:rsidRPr="006C5D68">
        <w:rPr>
          <w:lang w:val="ru-RU"/>
        </w:rPr>
        <w:br/>
      </w: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b/>
          <w:color w:val="000000"/>
          <w:sz w:val="24"/>
          <w:lang w:val="ru-RU"/>
        </w:rPr>
        <w:t>Фонетическая сторона речи</w:t>
      </w:r>
      <w:r w:rsidRPr="006C5D68">
        <w:rPr>
          <w:lang w:val="ru-RU"/>
        </w:rPr>
        <w:br/>
      </w: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- произносить слова с правильным ударением и фразы с соблюдением их ритмико-интонационных особенностей;</w:t>
      </w:r>
      <w:r w:rsidRPr="006C5D68">
        <w:rPr>
          <w:lang w:val="ru-RU"/>
        </w:rPr>
        <w:br/>
      </w: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- соблюдать особенности интонации в повествовательных (в утвердительных и отрицательных) и побудительных предложениях, а также в изученных типах вопросов.</w:t>
      </w:r>
    </w:p>
    <w:p w:rsidR="007E30E9" w:rsidRPr="006C5D68" w:rsidRDefault="006C5D68">
      <w:pPr>
        <w:tabs>
          <w:tab w:val="left" w:pos="180"/>
        </w:tabs>
        <w:autoSpaceDE w:val="0"/>
        <w:autoSpaceDN w:val="0"/>
        <w:spacing w:before="72" w:after="0"/>
        <w:rPr>
          <w:lang w:val="ru-RU"/>
        </w:rPr>
      </w:pP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b/>
          <w:color w:val="000000"/>
          <w:sz w:val="24"/>
          <w:lang w:val="ru-RU"/>
        </w:rPr>
        <w:t>Графика, орфография и пунктуация</w:t>
      </w:r>
      <w:r w:rsidRPr="006C5D68">
        <w:rPr>
          <w:lang w:val="ru-RU"/>
        </w:rPr>
        <w:br/>
      </w: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- правильно писать изученные слова;</w:t>
      </w:r>
      <w:r w:rsidRPr="006C5D68">
        <w:rPr>
          <w:lang w:val="ru-RU"/>
        </w:rPr>
        <w:br/>
      </w: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- использовать точку, вопросительный и восклицательный знаки в конце предложения, запятую при перечислении и обращении.</w:t>
      </w:r>
    </w:p>
    <w:p w:rsidR="007E30E9" w:rsidRPr="006C5D68" w:rsidRDefault="006C5D68">
      <w:pPr>
        <w:tabs>
          <w:tab w:val="left" w:pos="180"/>
        </w:tabs>
        <w:autoSpaceDE w:val="0"/>
        <w:autoSpaceDN w:val="0"/>
        <w:spacing w:before="70" w:after="0"/>
        <w:ind w:right="576"/>
        <w:rPr>
          <w:lang w:val="ru-RU"/>
        </w:rPr>
      </w:pP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b/>
          <w:color w:val="000000"/>
          <w:sz w:val="24"/>
          <w:lang w:val="ru-RU"/>
        </w:rPr>
        <w:t>Лексическая сторона речи</w:t>
      </w:r>
      <w:r w:rsidRPr="006C5D68">
        <w:rPr>
          <w:lang w:val="ru-RU"/>
        </w:rPr>
        <w:br/>
      </w: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- употреблять в устной и письменной речи не менее 300 изученных лексических единиц (слов, словосочетаний, речевых клише) в их основных значениях;</w:t>
      </w:r>
      <w:r w:rsidRPr="006C5D68">
        <w:rPr>
          <w:lang w:val="ru-RU"/>
        </w:rPr>
        <w:br/>
      </w: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 xml:space="preserve">- распознавать и употреблять в устной и письменной речи изученные синонимы и антонимы. </w:t>
      </w:r>
    </w:p>
    <w:p w:rsidR="007E30E9" w:rsidRPr="006C5D68" w:rsidRDefault="006C5D68">
      <w:pPr>
        <w:tabs>
          <w:tab w:val="left" w:pos="180"/>
        </w:tabs>
        <w:autoSpaceDE w:val="0"/>
        <w:autoSpaceDN w:val="0"/>
        <w:spacing w:before="70" w:after="0" w:line="288" w:lineRule="auto"/>
        <w:rPr>
          <w:lang w:val="ru-RU"/>
        </w:rPr>
      </w:pP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Грамматическая сторона речи </w:t>
      </w:r>
      <w:r w:rsidRPr="006C5D68">
        <w:rPr>
          <w:lang w:val="ru-RU"/>
        </w:rPr>
        <w:br/>
      </w: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Употреблять в устной и письменной речи изученные морфологические формы и синтаксические конструкции в рамках тематического содержания речи:</w:t>
      </w:r>
      <w:r w:rsidRPr="006C5D68">
        <w:rPr>
          <w:lang w:val="ru-RU"/>
        </w:rPr>
        <w:br/>
      </w: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 xml:space="preserve">- имена существительные с аффиксами принадлежности </w:t>
      </w:r>
      <w:r>
        <w:rPr>
          <w:rFonts w:ascii="Times New Roman" w:eastAsia="Times New Roman" w:hAnsi="Times New Roman"/>
          <w:color w:val="000000"/>
          <w:sz w:val="24"/>
        </w:rPr>
        <w:t>I</w:t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II</w:t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III</w:t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 xml:space="preserve"> лица единственного числа;</w:t>
      </w: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- производные имена существительные с аффиксами -чы / -че;</w:t>
      </w:r>
      <w:r w:rsidRPr="006C5D68">
        <w:rPr>
          <w:lang w:val="ru-RU"/>
        </w:rPr>
        <w:br/>
      </w: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- производные имена прилагательные с аффиксами -лы / -ле; -сыз / -сез;</w:t>
      </w:r>
      <w:r w:rsidRPr="006C5D68">
        <w:rPr>
          <w:lang w:val="ru-RU"/>
        </w:rPr>
        <w:br/>
      </w: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- имена прилагательные в сравнительной степени;</w:t>
      </w:r>
      <w:r w:rsidRPr="006C5D68">
        <w:rPr>
          <w:lang w:val="ru-RU"/>
        </w:rPr>
        <w:br/>
      </w: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- количественные и порядковые числительные (100–1000);</w:t>
      </w:r>
      <w:r w:rsidRPr="006C5D68">
        <w:rPr>
          <w:lang w:val="ru-RU"/>
        </w:rPr>
        <w:br/>
      </w: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- наречия времени: «бүген», «иртəгə», «кичə»;</w:t>
      </w:r>
      <w:r w:rsidRPr="006C5D68">
        <w:rPr>
          <w:lang w:val="ru-RU"/>
        </w:rPr>
        <w:br/>
      </w: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 xml:space="preserve">- глаголы прошедшего определенного времени </w:t>
      </w:r>
      <w:r>
        <w:rPr>
          <w:rFonts w:ascii="Times New Roman" w:eastAsia="Times New Roman" w:hAnsi="Times New Roman"/>
          <w:color w:val="000000"/>
          <w:sz w:val="24"/>
        </w:rPr>
        <w:t>I</w:t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II</w:t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III</w:t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 xml:space="preserve"> лица единственного и множественного числа в утвердительной и отрицательной формах;</w:t>
      </w:r>
      <w:r w:rsidRPr="006C5D68">
        <w:rPr>
          <w:lang w:val="ru-RU"/>
        </w:rPr>
        <w:br/>
      </w: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- послеложные слова «янында», «алдында», «артында» с именами существительными;</w:t>
      </w:r>
      <w:r w:rsidRPr="006C5D68">
        <w:rPr>
          <w:lang w:val="ru-RU"/>
        </w:rPr>
        <w:br/>
      </w: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- конструкция имя «существительное + имя существительное» (с афф. принад.):Казан шəһəре, киемнəр кибете;</w:t>
      </w:r>
      <w:r w:rsidRPr="006C5D68">
        <w:rPr>
          <w:lang w:val="ru-RU"/>
        </w:rPr>
        <w:br/>
      </w: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- нераспространенные и распространенные простые предложения;</w:t>
      </w:r>
      <w:r w:rsidRPr="006C5D68">
        <w:rPr>
          <w:lang w:val="ru-RU"/>
        </w:rPr>
        <w:br/>
      </w: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- порядок слов в татарском предложении.</w:t>
      </w:r>
    </w:p>
    <w:p w:rsidR="007E30E9" w:rsidRPr="006C5D68" w:rsidRDefault="006C5D68">
      <w:pPr>
        <w:tabs>
          <w:tab w:val="left" w:pos="180"/>
        </w:tabs>
        <w:autoSpaceDE w:val="0"/>
        <w:autoSpaceDN w:val="0"/>
        <w:spacing w:before="190" w:after="0" w:line="281" w:lineRule="auto"/>
        <w:ind w:right="432"/>
        <w:rPr>
          <w:lang w:val="ru-RU"/>
        </w:rPr>
      </w:pP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b/>
          <w:color w:val="000000"/>
          <w:sz w:val="24"/>
          <w:lang w:val="ru-RU"/>
        </w:rPr>
        <w:t>Социокультурные знания и умения</w:t>
      </w:r>
      <w:r w:rsidRPr="006C5D68">
        <w:rPr>
          <w:lang w:val="ru-RU"/>
        </w:rPr>
        <w:br/>
      </w: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- знать и использовать наиболее употребительные элементы татарского речевого этикета в следующих ситуациях общения (выражение просьбы, выражение благодарности);</w:t>
      </w:r>
      <w:r w:rsidRPr="006C5D68">
        <w:rPr>
          <w:lang w:val="ru-RU"/>
        </w:rPr>
        <w:br/>
      </w: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- знать доступные в языковом отношении образцы детской поэзии и прозы на татарском языке;</w:t>
      </w: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- знать небольшие произведения татарского детского фольклора (рифмовки, стихи, песенки);</w:t>
      </w: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- знать названия татарских и русских национальных праздников.</w:t>
      </w:r>
    </w:p>
    <w:p w:rsidR="007E30E9" w:rsidRPr="006C5D68" w:rsidRDefault="006C5D68">
      <w:pPr>
        <w:autoSpaceDE w:val="0"/>
        <w:autoSpaceDN w:val="0"/>
        <w:spacing w:before="262" w:after="0" w:line="230" w:lineRule="auto"/>
        <w:rPr>
          <w:lang w:val="ru-RU"/>
        </w:rPr>
      </w:pPr>
      <w:r w:rsidRPr="006C5D68">
        <w:rPr>
          <w:rFonts w:ascii="Times New Roman" w:eastAsia="Times New Roman" w:hAnsi="Times New Roman"/>
          <w:b/>
          <w:color w:val="000000"/>
          <w:sz w:val="24"/>
          <w:lang w:val="ru-RU"/>
        </w:rPr>
        <w:t>4 КЛАСС</w:t>
      </w:r>
    </w:p>
    <w:p w:rsidR="007E30E9" w:rsidRPr="006C5D68" w:rsidRDefault="006C5D68">
      <w:pPr>
        <w:tabs>
          <w:tab w:val="left" w:pos="180"/>
        </w:tabs>
        <w:autoSpaceDE w:val="0"/>
        <w:autoSpaceDN w:val="0"/>
        <w:spacing w:before="166" w:after="0"/>
        <w:rPr>
          <w:lang w:val="ru-RU"/>
        </w:rPr>
      </w:pP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 xml:space="preserve">Обучающийся научится: </w:t>
      </w:r>
      <w:r w:rsidRPr="006C5D68">
        <w:rPr>
          <w:lang w:val="ru-RU"/>
        </w:rPr>
        <w:br/>
      </w: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b/>
          <w:color w:val="000000"/>
          <w:sz w:val="24"/>
          <w:lang w:val="ru-RU"/>
        </w:rPr>
        <w:t>Аудирование</w:t>
      </w:r>
      <w:r w:rsidRPr="006C5D68">
        <w:rPr>
          <w:lang w:val="ru-RU"/>
        </w:rPr>
        <w:br/>
      </w: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- понимать на слух высказывания одноклассников, небольшие тексты и сообщения, построенные на изученном речевом материале;</w:t>
      </w:r>
    </w:p>
    <w:p w:rsidR="007E30E9" w:rsidRPr="006C5D68" w:rsidRDefault="007E30E9">
      <w:pPr>
        <w:rPr>
          <w:lang w:val="ru-RU"/>
        </w:rPr>
        <w:sectPr w:rsidR="007E30E9" w:rsidRPr="006C5D68">
          <w:pgSz w:w="11900" w:h="16840"/>
          <w:pgMar w:top="286" w:right="732" w:bottom="342" w:left="666" w:header="720" w:footer="720" w:gutter="0"/>
          <w:cols w:space="720" w:equalWidth="0">
            <w:col w:w="10502" w:space="0"/>
          </w:cols>
          <w:docGrid w:linePitch="360"/>
        </w:sectPr>
      </w:pPr>
    </w:p>
    <w:p w:rsidR="007E30E9" w:rsidRPr="006C5D68" w:rsidRDefault="007E30E9">
      <w:pPr>
        <w:autoSpaceDE w:val="0"/>
        <w:autoSpaceDN w:val="0"/>
        <w:spacing w:after="78" w:line="220" w:lineRule="exact"/>
        <w:rPr>
          <w:lang w:val="ru-RU"/>
        </w:rPr>
      </w:pPr>
    </w:p>
    <w:p w:rsidR="007E30E9" w:rsidRPr="006C5D68" w:rsidRDefault="006C5D68">
      <w:pPr>
        <w:tabs>
          <w:tab w:val="left" w:pos="180"/>
        </w:tabs>
        <w:autoSpaceDE w:val="0"/>
        <w:autoSpaceDN w:val="0"/>
        <w:spacing w:after="0"/>
        <w:rPr>
          <w:lang w:val="ru-RU"/>
        </w:rPr>
      </w:pP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- выполнять упражнения на снятие лингвистических трудностей;</w:t>
      </w:r>
      <w:r w:rsidRPr="006C5D68">
        <w:rPr>
          <w:lang w:val="ru-RU"/>
        </w:rPr>
        <w:br/>
      </w: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- понимать на слух информацию, которая содержится в предъявляемом тексте; определять основную мысль текста; отделять основную мысль от второстепенного, передавать его содержание по вопросам.</w:t>
      </w:r>
    </w:p>
    <w:p w:rsidR="007E30E9" w:rsidRPr="006C5D68" w:rsidRDefault="006C5D68">
      <w:pPr>
        <w:tabs>
          <w:tab w:val="left" w:pos="180"/>
        </w:tabs>
        <w:autoSpaceDE w:val="0"/>
        <w:autoSpaceDN w:val="0"/>
        <w:spacing w:before="70" w:after="0" w:line="288" w:lineRule="auto"/>
        <w:rPr>
          <w:lang w:val="ru-RU"/>
        </w:rPr>
      </w:pP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b/>
          <w:color w:val="000000"/>
          <w:sz w:val="24"/>
          <w:lang w:val="ru-RU"/>
        </w:rPr>
        <w:t>Говорение</w:t>
      </w:r>
      <w:r w:rsidRPr="006C5D68">
        <w:rPr>
          <w:lang w:val="ru-RU"/>
        </w:rPr>
        <w:br/>
      </w: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- вести разные виды диалога (диалог этикетного характера, диалог-побуждение к действию, диалог-расспрос) в рамках тематического содержания речи в стандартных ситуациях общения с вербальными и/или зрительными опорами, с соблюдением норм татарского речевого этикета (не менее 5–6 реплик со стороны каждого собеседника);</w:t>
      </w:r>
      <w:r w:rsidRPr="006C5D68">
        <w:rPr>
          <w:lang w:val="ru-RU"/>
        </w:rPr>
        <w:br/>
      </w: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- создавать разные виды монологических высказываний (описание, в том числе характеристика; повествование) с вербальными и / или зрительными опорами в рамках тематического содержания речи (объем монологического высказывания – не менее 5–6 фраз);</w:t>
      </w:r>
      <w:r w:rsidRPr="006C5D68">
        <w:rPr>
          <w:lang w:val="ru-RU"/>
        </w:rPr>
        <w:br/>
      </w: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 xml:space="preserve">- излагать основное содержание прослушанного или прочитанного текста по содержанию </w:t>
      </w:r>
      <w:r w:rsidRPr="006C5D68">
        <w:rPr>
          <w:lang w:val="ru-RU"/>
        </w:rPr>
        <w:br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изученных тем с вербальными и/или зрительными опорами (объем – не менее 5–6 фраз);</w:t>
      </w:r>
      <w:r w:rsidRPr="006C5D68">
        <w:rPr>
          <w:lang w:val="ru-RU"/>
        </w:rPr>
        <w:br/>
      </w: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- кратко излагать результаты выполненной проектной работы (объем – не менее 5–6 фраз);</w:t>
      </w: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- декламировать стихи.</w:t>
      </w:r>
    </w:p>
    <w:p w:rsidR="007E30E9" w:rsidRPr="006C5D68" w:rsidRDefault="006C5D68">
      <w:pPr>
        <w:tabs>
          <w:tab w:val="left" w:pos="180"/>
        </w:tabs>
        <w:autoSpaceDE w:val="0"/>
        <w:autoSpaceDN w:val="0"/>
        <w:spacing w:before="70" w:after="0" w:line="286" w:lineRule="auto"/>
        <w:rPr>
          <w:lang w:val="ru-RU"/>
        </w:rPr>
      </w:pP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b/>
          <w:color w:val="000000"/>
          <w:sz w:val="24"/>
          <w:lang w:val="ru-RU"/>
        </w:rPr>
        <w:t>Смысловое чтение</w:t>
      </w:r>
      <w:r w:rsidRPr="006C5D68">
        <w:rPr>
          <w:lang w:val="ru-RU"/>
        </w:rPr>
        <w:br/>
      </w: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- читать вслух тексты объемом до 60 слов, построенные на изученном языковом материале, соблюдая правила чтения и правильную интонацию;</w:t>
      </w:r>
      <w:r w:rsidRPr="006C5D68">
        <w:rPr>
          <w:lang w:val="ru-RU"/>
        </w:rPr>
        <w:br/>
      </w: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- читать про себя учебные и несложные адаптированные аутентичные тексты (объем текста для чтения до 120 слов), содержащие отдельные незнакомые слова, с пониманием основного содержания или с пониманием запрашиваемой информации;</w:t>
      </w:r>
      <w:r w:rsidRPr="006C5D68">
        <w:rPr>
          <w:lang w:val="ru-RU"/>
        </w:rPr>
        <w:br/>
      </w: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- читать текст с выделением наиболее важных в смысловом плане предложений;</w:t>
      </w:r>
      <w:r w:rsidRPr="006C5D68">
        <w:rPr>
          <w:lang w:val="ru-RU"/>
        </w:rPr>
        <w:br/>
      </w: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- читать текст с выделением предложений, выражающих основную идею текста;</w:t>
      </w:r>
      <w:r w:rsidRPr="006C5D68">
        <w:rPr>
          <w:lang w:val="ru-RU"/>
        </w:rPr>
        <w:br/>
      </w: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- читать текст с прогнозированием основной темы текста;</w:t>
      </w:r>
      <w:r w:rsidRPr="006C5D68">
        <w:rPr>
          <w:lang w:val="ru-RU"/>
        </w:rPr>
        <w:br/>
      </w: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- читать несплошные тексты и понимать представленной в них информации.</w:t>
      </w:r>
    </w:p>
    <w:p w:rsidR="007E30E9" w:rsidRPr="006C5D68" w:rsidRDefault="006C5D68">
      <w:pPr>
        <w:tabs>
          <w:tab w:val="left" w:pos="180"/>
        </w:tabs>
        <w:autoSpaceDE w:val="0"/>
        <w:autoSpaceDN w:val="0"/>
        <w:spacing w:before="70" w:after="0" w:line="283" w:lineRule="auto"/>
        <w:ind w:right="1008"/>
        <w:rPr>
          <w:lang w:val="ru-RU"/>
        </w:rPr>
      </w:pP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b/>
          <w:color w:val="000000"/>
          <w:sz w:val="24"/>
          <w:lang w:val="ru-RU"/>
        </w:rPr>
        <w:t>Письмо</w:t>
      </w:r>
      <w:r w:rsidRPr="006C5D68">
        <w:rPr>
          <w:lang w:val="ru-RU"/>
        </w:rPr>
        <w:br/>
      </w: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- заполнять простые анкеты с указанием информации о себе (имя, фамилия, возраст, место жительство – страна проживания, город (село) в соответствии с нормами татарского языка;</w:t>
      </w: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- писать формулировки тезисов (составлять план);</w:t>
      </w:r>
      <w:r w:rsidRPr="006C5D68">
        <w:rPr>
          <w:lang w:val="ru-RU"/>
        </w:rPr>
        <w:br/>
      </w: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- выписывать цитаты из текста к заданным вопросам;</w:t>
      </w:r>
      <w:r w:rsidRPr="006C5D68">
        <w:rPr>
          <w:lang w:val="ru-RU"/>
        </w:rPr>
        <w:br/>
      </w: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- писать вопросы по теме, проблеме текста;</w:t>
      </w:r>
      <w:r w:rsidRPr="006C5D68">
        <w:rPr>
          <w:lang w:val="ru-RU"/>
        </w:rPr>
        <w:br/>
      </w: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- составлять и писать небольшие тексты по изучаемой теме.</w:t>
      </w:r>
    </w:p>
    <w:p w:rsidR="007E30E9" w:rsidRPr="006C5D68" w:rsidRDefault="006C5D68">
      <w:pPr>
        <w:tabs>
          <w:tab w:val="left" w:pos="180"/>
        </w:tabs>
        <w:autoSpaceDE w:val="0"/>
        <w:autoSpaceDN w:val="0"/>
        <w:spacing w:before="192" w:after="0" w:line="281" w:lineRule="auto"/>
        <w:ind w:right="432"/>
        <w:rPr>
          <w:lang w:val="ru-RU"/>
        </w:rPr>
      </w:pP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Языковые знания и навыки </w:t>
      </w:r>
      <w:r w:rsidRPr="006C5D68">
        <w:rPr>
          <w:lang w:val="ru-RU"/>
        </w:rPr>
        <w:br/>
      </w: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b/>
          <w:color w:val="000000"/>
          <w:sz w:val="24"/>
          <w:lang w:val="ru-RU"/>
        </w:rPr>
        <w:t>Фонетическая сторона речи</w:t>
      </w:r>
      <w:r w:rsidRPr="006C5D68">
        <w:rPr>
          <w:lang w:val="ru-RU"/>
        </w:rPr>
        <w:br/>
      </w: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- произносить слова с правильным ударением и предложения с соблюдением их ритмико-интонационных особенностей;</w:t>
      </w:r>
      <w:r w:rsidRPr="006C5D68">
        <w:rPr>
          <w:lang w:val="ru-RU"/>
        </w:rPr>
        <w:br/>
      </w: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- соблюдать особенности интонации в повествовательных (утвердительных и отрицательных) и побудительных предложениях, а также в изученных типах вопросов.</w:t>
      </w:r>
    </w:p>
    <w:p w:rsidR="007E30E9" w:rsidRPr="006C5D68" w:rsidRDefault="006C5D68">
      <w:pPr>
        <w:tabs>
          <w:tab w:val="left" w:pos="180"/>
        </w:tabs>
        <w:autoSpaceDE w:val="0"/>
        <w:autoSpaceDN w:val="0"/>
        <w:spacing w:before="70" w:after="0"/>
        <w:rPr>
          <w:lang w:val="ru-RU"/>
        </w:rPr>
      </w:pP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b/>
          <w:color w:val="000000"/>
          <w:sz w:val="24"/>
          <w:lang w:val="ru-RU"/>
        </w:rPr>
        <w:t>Графика, орфография и пунктуация</w:t>
      </w:r>
      <w:r w:rsidRPr="006C5D68">
        <w:rPr>
          <w:lang w:val="ru-RU"/>
        </w:rPr>
        <w:br/>
      </w: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- правильно писать татарские слова;</w:t>
      </w:r>
      <w:r w:rsidRPr="006C5D68">
        <w:rPr>
          <w:lang w:val="ru-RU"/>
        </w:rPr>
        <w:br/>
      </w: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- использовать точку, вопросительный и восклицательный знаки в конце предложения, запятую при перечислении и обращении.</w:t>
      </w:r>
    </w:p>
    <w:p w:rsidR="007E30E9" w:rsidRPr="006C5D68" w:rsidRDefault="006C5D68">
      <w:pPr>
        <w:tabs>
          <w:tab w:val="left" w:pos="180"/>
        </w:tabs>
        <w:autoSpaceDE w:val="0"/>
        <w:autoSpaceDN w:val="0"/>
        <w:spacing w:before="70" w:after="0" w:line="271" w:lineRule="auto"/>
        <w:ind w:right="576"/>
        <w:rPr>
          <w:lang w:val="ru-RU"/>
        </w:rPr>
      </w:pP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b/>
          <w:color w:val="000000"/>
          <w:sz w:val="24"/>
          <w:lang w:val="ru-RU"/>
        </w:rPr>
        <w:t>Лексическая сторона речи</w:t>
      </w:r>
      <w:r w:rsidRPr="006C5D68">
        <w:rPr>
          <w:lang w:val="ru-RU"/>
        </w:rPr>
        <w:br/>
      </w: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- употреблять в устной и письменной речи не менее 400 изученных лексических единиц (слов, словосочетаний, речевых клише) в их основных значениях;</w:t>
      </w:r>
    </w:p>
    <w:p w:rsidR="007E30E9" w:rsidRPr="006C5D68" w:rsidRDefault="007E30E9">
      <w:pPr>
        <w:rPr>
          <w:lang w:val="ru-RU"/>
        </w:rPr>
        <w:sectPr w:rsidR="007E30E9" w:rsidRPr="006C5D68">
          <w:pgSz w:w="11900" w:h="16840"/>
          <w:pgMar w:top="298" w:right="690" w:bottom="368" w:left="666" w:header="720" w:footer="720" w:gutter="0"/>
          <w:cols w:space="720" w:equalWidth="0">
            <w:col w:w="10544" w:space="0"/>
          </w:cols>
          <w:docGrid w:linePitch="360"/>
        </w:sectPr>
      </w:pPr>
    </w:p>
    <w:p w:rsidR="007E30E9" w:rsidRPr="006C5D68" w:rsidRDefault="007E30E9">
      <w:pPr>
        <w:autoSpaceDE w:val="0"/>
        <w:autoSpaceDN w:val="0"/>
        <w:spacing w:after="78" w:line="220" w:lineRule="exact"/>
        <w:rPr>
          <w:lang w:val="ru-RU"/>
        </w:rPr>
      </w:pPr>
    </w:p>
    <w:p w:rsidR="007E30E9" w:rsidRPr="006C5D68" w:rsidRDefault="006C5D68">
      <w:pPr>
        <w:autoSpaceDE w:val="0"/>
        <w:autoSpaceDN w:val="0"/>
        <w:spacing w:after="0" w:line="230" w:lineRule="auto"/>
        <w:ind w:left="180"/>
        <w:rPr>
          <w:lang w:val="ru-RU"/>
        </w:rPr>
      </w:pP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- употреблять в речи изученные синонимы и антонимы, заимствованные слова.</w:t>
      </w:r>
    </w:p>
    <w:p w:rsidR="007E30E9" w:rsidRPr="006C5D68" w:rsidRDefault="006C5D68">
      <w:pPr>
        <w:tabs>
          <w:tab w:val="left" w:pos="180"/>
        </w:tabs>
        <w:autoSpaceDE w:val="0"/>
        <w:autoSpaceDN w:val="0"/>
        <w:spacing w:before="70" w:after="0" w:line="288" w:lineRule="auto"/>
        <w:ind w:right="288"/>
        <w:rPr>
          <w:lang w:val="ru-RU"/>
        </w:rPr>
      </w:pP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Грамматическая сторона речи </w:t>
      </w:r>
      <w:r w:rsidRPr="006C5D68">
        <w:rPr>
          <w:lang w:val="ru-RU"/>
        </w:rPr>
        <w:br/>
      </w: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Употреблять в устной и письменной речи изученные морфологические формы и синтаксические конструкции в рамках тематического содержания речи:</w:t>
      </w:r>
      <w:r w:rsidRPr="006C5D68">
        <w:rPr>
          <w:lang w:val="ru-RU"/>
        </w:rPr>
        <w:br/>
      </w: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- имена существительные в различных падежных формах;</w:t>
      </w:r>
      <w:r w:rsidRPr="006C5D68">
        <w:rPr>
          <w:lang w:val="ru-RU"/>
        </w:rPr>
        <w:br/>
      </w: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- имена прилагательные в превосходной степени;</w:t>
      </w:r>
      <w:r w:rsidRPr="006C5D68">
        <w:rPr>
          <w:lang w:val="ru-RU"/>
        </w:rPr>
        <w:br/>
      </w: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- количественные и порядковые числительные (1–1000);</w:t>
      </w:r>
      <w:r w:rsidRPr="006C5D68">
        <w:rPr>
          <w:lang w:val="ru-RU"/>
        </w:rPr>
        <w:br/>
      </w: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- наречия времени «иртəн», «кичен», «кышын», «җəен», «язын», «көзен», «аннан соң»;</w:t>
      </w:r>
      <w:r w:rsidRPr="006C5D68">
        <w:rPr>
          <w:lang w:val="ru-RU"/>
        </w:rPr>
        <w:br/>
      </w: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 xml:space="preserve">- глаголы настоящего и прошедшего определенного времени </w:t>
      </w:r>
      <w:r>
        <w:rPr>
          <w:rFonts w:ascii="Times New Roman" w:eastAsia="Times New Roman" w:hAnsi="Times New Roman"/>
          <w:color w:val="000000"/>
          <w:sz w:val="24"/>
        </w:rPr>
        <w:t>I</w:t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II</w:t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III</w:t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 xml:space="preserve"> лица единственного и множественного числа в утвердительной и отрицательной формах;</w:t>
      </w:r>
      <w:r w:rsidRPr="006C5D68">
        <w:rPr>
          <w:lang w:val="ru-RU"/>
        </w:rPr>
        <w:br/>
      </w: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 xml:space="preserve">- глаголы прошедшего неопределенного времени </w:t>
      </w:r>
      <w:r>
        <w:rPr>
          <w:rFonts w:ascii="Times New Roman" w:eastAsia="Times New Roman" w:hAnsi="Times New Roman"/>
          <w:color w:val="000000"/>
          <w:sz w:val="24"/>
        </w:rPr>
        <w:t>III</w:t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 xml:space="preserve"> лица единственного числа в утвердительной форме;</w:t>
      </w:r>
      <w:r w:rsidRPr="006C5D68">
        <w:rPr>
          <w:lang w:val="ru-RU"/>
        </w:rPr>
        <w:br/>
      </w: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- послелог «турында» с существительными и личными местоимениями;</w:t>
      </w:r>
      <w:r w:rsidRPr="006C5D68">
        <w:rPr>
          <w:lang w:val="ru-RU"/>
        </w:rPr>
        <w:br/>
      </w: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- частицы да / дə, та / тə, иң, бик;</w:t>
      </w:r>
      <w:r w:rsidRPr="006C5D68">
        <w:rPr>
          <w:lang w:val="ru-RU"/>
        </w:rPr>
        <w:br/>
      </w: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- союз «чөнки»; относительное слово «шуңа күрə».</w:t>
      </w:r>
    </w:p>
    <w:p w:rsidR="007E30E9" w:rsidRPr="006C5D68" w:rsidRDefault="006C5D68">
      <w:pPr>
        <w:tabs>
          <w:tab w:val="left" w:pos="180"/>
        </w:tabs>
        <w:autoSpaceDE w:val="0"/>
        <w:autoSpaceDN w:val="0"/>
        <w:spacing w:before="190" w:after="0" w:line="281" w:lineRule="auto"/>
        <w:rPr>
          <w:lang w:val="ru-RU"/>
        </w:rPr>
      </w:pP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b/>
          <w:color w:val="000000"/>
          <w:sz w:val="24"/>
          <w:lang w:val="ru-RU"/>
        </w:rPr>
        <w:t>Социокультурные знания и умения</w:t>
      </w:r>
      <w:r w:rsidRPr="006C5D68">
        <w:rPr>
          <w:lang w:val="ru-RU"/>
        </w:rPr>
        <w:br/>
      </w: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- знать татарских писателей и поэтов;</w:t>
      </w:r>
      <w:r w:rsidRPr="006C5D68">
        <w:rPr>
          <w:lang w:val="ru-RU"/>
        </w:rPr>
        <w:br/>
      </w: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 xml:space="preserve">- знать небольшие произведения татарского детского фольклора (рифмовки, стихи, песенки), персонажей детских книг; </w:t>
      </w:r>
      <w:r w:rsidRPr="006C5D68">
        <w:rPr>
          <w:lang w:val="ru-RU"/>
        </w:rPr>
        <w:br/>
      </w:r>
      <w:r w:rsidRPr="006C5D68">
        <w:rPr>
          <w:lang w:val="ru-RU"/>
        </w:rPr>
        <w:tab/>
      </w:r>
      <w:r w:rsidRPr="006C5D68">
        <w:rPr>
          <w:rFonts w:ascii="Times New Roman" w:eastAsia="Times New Roman" w:hAnsi="Times New Roman"/>
          <w:color w:val="000000"/>
          <w:sz w:val="24"/>
          <w:lang w:val="ru-RU"/>
        </w:rPr>
        <w:t>уметь кратко представлять Республику Татарстан на татарском языке в рамках изучаемой тематики.</w:t>
      </w:r>
    </w:p>
    <w:p w:rsidR="007E30E9" w:rsidRPr="006C5D68" w:rsidRDefault="007E30E9">
      <w:pPr>
        <w:rPr>
          <w:lang w:val="ru-RU"/>
        </w:rPr>
        <w:sectPr w:rsidR="007E30E9" w:rsidRPr="006C5D68">
          <w:pgSz w:w="11900" w:h="16840"/>
          <w:pgMar w:top="298" w:right="730" w:bottom="1440" w:left="666" w:header="720" w:footer="720" w:gutter="0"/>
          <w:cols w:space="720" w:equalWidth="0">
            <w:col w:w="10504" w:space="0"/>
          </w:cols>
          <w:docGrid w:linePitch="360"/>
        </w:sectPr>
      </w:pPr>
    </w:p>
    <w:p w:rsidR="007E30E9" w:rsidRPr="006C5D68" w:rsidRDefault="007E30E9">
      <w:pPr>
        <w:autoSpaceDE w:val="0"/>
        <w:autoSpaceDN w:val="0"/>
        <w:spacing w:after="64" w:line="220" w:lineRule="exact"/>
        <w:rPr>
          <w:lang w:val="ru-RU"/>
        </w:rPr>
      </w:pPr>
    </w:p>
    <w:p w:rsidR="007E30E9" w:rsidRDefault="006C5D68">
      <w:pPr>
        <w:autoSpaceDE w:val="0"/>
        <w:autoSpaceDN w:val="0"/>
        <w:spacing w:after="92" w:line="374" w:lineRule="auto"/>
        <w:ind w:right="11952"/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  <w:r>
        <w:br/>
      </w:r>
      <w:r>
        <w:rPr>
          <w:rFonts w:ascii="Times New Roman" w:eastAsia="Times New Roman" w:hAnsi="Times New Roman"/>
          <w:b/>
          <w:color w:val="000000"/>
          <w:sz w:val="18"/>
        </w:rPr>
        <w:t>1 КЛАСС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52"/>
        <w:gridCol w:w="4394"/>
        <w:gridCol w:w="722"/>
        <w:gridCol w:w="2256"/>
        <w:gridCol w:w="2306"/>
        <w:gridCol w:w="5272"/>
      </w:tblGrid>
      <w:tr w:rsidR="007E30E9">
        <w:trPr>
          <w:trHeight w:hRule="exact" w:val="348"/>
        </w:trPr>
        <w:tc>
          <w:tcPr>
            <w:tcW w:w="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30E9" w:rsidRDefault="006C5D68">
            <w:pPr>
              <w:autoSpaceDE w:val="0"/>
              <w:autoSpaceDN w:val="0"/>
              <w:spacing w:before="78" w:after="0" w:line="245" w:lineRule="auto"/>
              <w:ind w:right="144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43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30E9" w:rsidRPr="006C5D68" w:rsidRDefault="006C5D68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6C5D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52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30E9" w:rsidRDefault="006C5D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Количество часов</w:t>
            </w:r>
          </w:p>
        </w:tc>
        <w:tc>
          <w:tcPr>
            <w:tcW w:w="52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30E9" w:rsidRDefault="006C5D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Электронные (цифровые) образовательные ресурсы</w:t>
            </w:r>
          </w:p>
        </w:tc>
      </w:tr>
      <w:tr w:rsidR="007E30E9" w:rsidTr="006C5D68">
        <w:trPr>
          <w:trHeight w:hRule="exact" w:val="348"/>
        </w:trPr>
        <w:tc>
          <w:tcPr>
            <w:tcW w:w="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0E9" w:rsidRDefault="007E30E9"/>
        </w:tc>
        <w:tc>
          <w:tcPr>
            <w:tcW w:w="43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0E9" w:rsidRDefault="007E30E9"/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30E9" w:rsidRDefault="006C5D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всего</w:t>
            </w:r>
          </w:p>
        </w:tc>
        <w:tc>
          <w:tcPr>
            <w:tcW w:w="2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30E9" w:rsidRDefault="006C5D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контрольные работы</w:t>
            </w: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30E9" w:rsidRDefault="006C5D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практические работы</w:t>
            </w:r>
          </w:p>
        </w:tc>
        <w:tc>
          <w:tcPr>
            <w:tcW w:w="5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0E9" w:rsidRDefault="007E30E9"/>
        </w:tc>
      </w:tr>
      <w:tr w:rsidR="007E30E9">
        <w:trPr>
          <w:trHeight w:hRule="exact" w:val="348"/>
        </w:trPr>
        <w:tc>
          <w:tcPr>
            <w:tcW w:w="15502" w:type="dxa"/>
            <w:gridSpan w:val="6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30E9" w:rsidRDefault="006C5D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Раздел 1.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Мир моего «Я»</w:t>
            </w:r>
          </w:p>
        </w:tc>
      </w:tr>
      <w:tr w:rsidR="007E30E9" w:rsidRPr="006C5D68" w:rsidTr="006C5D68">
        <w:trPr>
          <w:trHeight w:hRule="exact" w:val="479"/>
        </w:trPr>
        <w:tc>
          <w:tcPr>
            <w:tcW w:w="55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30E9" w:rsidRDefault="006C5D68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439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30E9" w:rsidRDefault="006C5D68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Давайте познакомимся</w:t>
            </w:r>
          </w:p>
        </w:tc>
        <w:tc>
          <w:tcPr>
            <w:tcW w:w="72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30E9" w:rsidRPr="006C5D68" w:rsidRDefault="006C5D68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6C5D68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3</w:t>
            </w:r>
          </w:p>
        </w:tc>
        <w:tc>
          <w:tcPr>
            <w:tcW w:w="225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30E9" w:rsidRPr="006C5D68" w:rsidRDefault="006C5D68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6C5D68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230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30E9" w:rsidRPr="006C5D68" w:rsidRDefault="006C5D68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6C5D68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527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5D68" w:rsidRPr="006C5D68" w:rsidRDefault="006C5D68" w:rsidP="006C5D68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6C5D68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Мультимедийные приложения к учебникам татарского языка</w:t>
            </w:r>
          </w:p>
          <w:p w:rsidR="007E30E9" w:rsidRPr="006C5D68" w:rsidRDefault="006C5D68" w:rsidP="006C5D68">
            <w:pPr>
              <w:spacing w:after="0"/>
              <w:rPr>
                <w:lang w:val="ru-RU"/>
              </w:rPr>
            </w:pPr>
            <w:r w:rsidRPr="006C5D68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«Күңелле татар теле» // URL: http://tatarschool.ru/media</w:t>
            </w:r>
          </w:p>
        </w:tc>
      </w:tr>
      <w:tr w:rsidR="007E30E9" w:rsidRPr="006C5D68" w:rsidTr="006C5D68">
        <w:trPr>
          <w:trHeight w:hRule="exact" w:val="471"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30E9" w:rsidRDefault="006C5D6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30E9" w:rsidRDefault="006C5D6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Я и моя семья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30E9" w:rsidRPr="006C5D68" w:rsidRDefault="006C5D68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6C5D68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3</w:t>
            </w:r>
          </w:p>
        </w:tc>
        <w:tc>
          <w:tcPr>
            <w:tcW w:w="2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30E9" w:rsidRPr="006C5D68" w:rsidRDefault="006C5D68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6C5D68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30E9" w:rsidRPr="006C5D68" w:rsidRDefault="006C5D68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6C5D68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5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5D68" w:rsidRPr="006C5D68" w:rsidRDefault="006C5D68" w:rsidP="006C5D68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6C5D68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Мультимедийные приложения к учебникам татарского языка</w:t>
            </w:r>
          </w:p>
          <w:p w:rsidR="007E30E9" w:rsidRPr="006C5D68" w:rsidRDefault="006C5D68" w:rsidP="006C5D68">
            <w:pPr>
              <w:rPr>
                <w:lang w:val="ru-RU"/>
              </w:rPr>
            </w:pPr>
            <w:r w:rsidRPr="006C5D68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«Күңелле татар теле» // URL: http://tatarschool.ru/media</w:t>
            </w:r>
          </w:p>
        </w:tc>
      </w:tr>
      <w:tr w:rsidR="007E30E9" w:rsidRPr="006C5D68" w:rsidTr="006C5D68">
        <w:trPr>
          <w:trHeight w:hRule="exact" w:val="471"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30E9" w:rsidRDefault="006C5D6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1.3.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30E9" w:rsidRDefault="006C5D6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Здоровье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30E9" w:rsidRPr="006C5D68" w:rsidRDefault="006C5D68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6C5D68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9</w:t>
            </w:r>
          </w:p>
        </w:tc>
        <w:tc>
          <w:tcPr>
            <w:tcW w:w="2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30E9" w:rsidRPr="006C5D68" w:rsidRDefault="006C5D68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6C5D68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30E9" w:rsidRPr="006C5D68" w:rsidRDefault="006C5D68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6C5D68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5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5D68" w:rsidRPr="006C5D68" w:rsidRDefault="006C5D68" w:rsidP="006C5D68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6C5D68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Мультимедийные приложения к учебникам татарского языка</w:t>
            </w:r>
          </w:p>
          <w:p w:rsidR="007E30E9" w:rsidRPr="006C5D68" w:rsidRDefault="006C5D68" w:rsidP="006C5D68">
            <w:pPr>
              <w:rPr>
                <w:lang w:val="ru-RU"/>
              </w:rPr>
            </w:pPr>
            <w:r w:rsidRPr="006C5D68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«Күңелле татар теле» // URL: http://tatarschool.ru/media</w:t>
            </w:r>
          </w:p>
        </w:tc>
      </w:tr>
      <w:tr w:rsidR="007E30E9">
        <w:trPr>
          <w:trHeight w:hRule="exact" w:val="348"/>
        </w:trPr>
        <w:tc>
          <w:tcPr>
            <w:tcW w:w="49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30E9" w:rsidRDefault="006C5D6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30E9" w:rsidRPr="006C5D68" w:rsidRDefault="006C5D68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15</w:t>
            </w:r>
          </w:p>
        </w:tc>
        <w:tc>
          <w:tcPr>
            <w:tcW w:w="98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30E9" w:rsidRPr="006C5D68" w:rsidRDefault="007E30E9">
            <w:pPr>
              <w:rPr>
                <w:lang w:val="ru-RU"/>
              </w:rPr>
            </w:pPr>
          </w:p>
        </w:tc>
      </w:tr>
      <w:tr w:rsidR="007E30E9">
        <w:trPr>
          <w:trHeight w:hRule="exact" w:val="348"/>
        </w:trPr>
        <w:tc>
          <w:tcPr>
            <w:tcW w:w="155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30E9" w:rsidRDefault="006C5D6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Раздел 2.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Мир моих увлечений</w:t>
            </w:r>
          </w:p>
        </w:tc>
      </w:tr>
      <w:tr w:rsidR="006C5D68" w:rsidRPr="006C5D68" w:rsidTr="006C5D68">
        <w:trPr>
          <w:trHeight w:hRule="exact" w:val="471"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5D68" w:rsidRDefault="006C5D68" w:rsidP="006C5D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5D68" w:rsidRDefault="006C5D68" w:rsidP="006C5D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Спорт и спортивные игры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5D68" w:rsidRPr="006C5D68" w:rsidRDefault="006C5D68" w:rsidP="006C5D68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6C5D68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8</w:t>
            </w:r>
          </w:p>
        </w:tc>
        <w:tc>
          <w:tcPr>
            <w:tcW w:w="2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5D68" w:rsidRPr="006C5D68" w:rsidRDefault="006C5D68" w:rsidP="006C5D68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6C5D68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5D68" w:rsidRPr="006C5D68" w:rsidRDefault="006C5D68" w:rsidP="006C5D68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6C5D68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5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5D68" w:rsidRPr="006C5D68" w:rsidRDefault="006C5D68" w:rsidP="006C5D68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6C5D68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Мультимедийные приложения к учебникам татарского языка</w:t>
            </w:r>
          </w:p>
          <w:p w:rsidR="006C5D68" w:rsidRPr="006C5D68" w:rsidRDefault="006C5D68" w:rsidP="006C5D68">
            <w:pPr>
              <w:rPr>
                <w:lang w:val="ru-RU"/>
              </w:rPr>
            </w:pPr>
            <w:r w:rsidRPr="006C5D68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«Күңелле татар теле» // URL: http://tatarschool.ru/media</w:t>
            </w:r>
          </w:p>
        </w:tc>
      </w:tr>
      <w:tr w:rsidR="006C5D68" w:rsidRPr="006C5D68" w:rsidTr="006C5D68">
        <w:trPr>
          <w:trHeight w:hRule="exact" w:val="471"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5D68" w:rsidRDefault="006C5D68" w:rsidP="006C5D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5D68" w:rsidRDefault="006C5D68" w:rsidP="006C5D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Любимые игрушки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5D68" w:rsidRPr="006C5D68" w:rsidRDefault="006C5D68" w:rsidP="006C5D68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6C5D68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</w:t>
            </w:r>
          </w:p>
        </w:tc>
        <w:tc>
          <w:tcPr>
            <w:tcW w:w="2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5D68" w:rsidRPr="006C5D68" w:rsidRDefault="006C5D68" w:rsidP="006C5D68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6C5D68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5D68" w:rsidRPr="006C5D68" w:rsidRDefault="006C5D68" w:rsidP="006C5D68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6C5D68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5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5D68" w:rsidRPr="006C5D68" w:rsidRDefault="006C5D68" w:rsidP="006C5D68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6C5D68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Мультимедийные приложения к учебникам татарского языка</w:t>
            </w:r>
          </w:p>
          <w:p w:rsidR="006C5D68" w:rsidRPr="006C5D68" w:rsidRDefault="006C5D68" w:rsidP="006C5D68">
            <w:pPr>
              <w:rPr>
                <w:lang w:val="ru-RU"/>
              </w:rPr>
            </w:pPr>
            <w:r w:rsidRPr="006C5D68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«Күңелле татар теле» // URL: http://tatarschool.ru/media</w:t>
            </w:r>
          </w:p>
        </w:tc>
      </w:tr>
      <w:tr w:rsidR="007E30E9">
        <w:trPr>
          <w:trHeight w:hRule="exact" w:val="348"/>
        </w:trPr>
        <w:tc>
          <w:tcPr>
            <w:tcW w:w="49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30E9" w:rsidRDefault="006C5D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30E9" w:rsidRPr="006C5D68" w:rsidRDefault="006C5D68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9</w:t>
            </w:r>
          </w:p>
        </w:tc>
        <w:tc>
          <w:tcPr>
            <w:tcW w:w="98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30E9" w:rsidRDefault="007E30E9"/>
        </w:tc>
      </w:tr>
      <w:tr w:rsidR="007E30E9">
        <w:trPr>
          <w:trHeight w:hRule="exact" w:val="348"/>
        </w:trPr>
        <w:tc>
          <w:tcPr>
            <w:tcW w:w="155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30E9" w:rsidRDefault="006C5D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 3.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Мир вокруг меня</w:t>
            </w:r>
          </w:p>
        </w:tc>
      </w:tr>
      <w:tr w:rsidR="006C5D68" w:rsidRPr="006C5D68" w:rsidTr="00563F0A">
        <w:trPr>
          <w:trHeight w:val="340"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5D68" w:rsidRDefault="006C5D68" w:rsidP="006C5D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5D68" w:rsidRDefault="006C5D68" w:rsidP="006C5D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Моя школа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5D68" w:rsidRPr="006C5D68" w:rsidRDefault="006C5D68" w:rsidP="006C5D68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6C5D68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7</w:t>
            </w:r>
          </w:p>
        </w:tc>
        <w:tc>
          <w:tcPr>
            <w:tcW w:w="2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5D68" w:rsidRPr="006C5D68" w:rsidRDefault="006C5D68" w:rsidP="006C5D68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6C5D68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5D68" w:rsidRPr="006C5D68" w:rsidRDefault="006C5D68" w:rsidP="006C5D68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6C5D68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5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5D68" w:rsidRPr="006C5D68" w:rsidRDefault="006C5D68" w:rsidP="006C5D68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6C5D68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Мультимедийные приложения к учебникам татарского языка</w:t>
            </w:r>
          </w:p>
          <w:p w:rsidR="006C5D68" w:rsidRPr="006C5D68" w:rsidRDefault="006C5D68" w:rsidP="006C5D68">
            <w:pPr>
              <w:rPr>
                <w:lang w:val="ru-RU"/>
              </w:rPr>
            </w:pPr>
            <w:r w:rsidRPr="006C5D68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«Күңелле татар теле» // URL: http://tatarschool.ru/media</w:t>
            </w:r>
          </w:p>
        </w:tc>
      </w:tr>
      <w:tr w:rsidR="006C5D68" w:rsidRPr="006C5D68" w:rsidTr="00563F0A">
        <w:trPr>
          <w:trHeight w:val="340"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5D68" w:rsidRDefault="006C5D68" w:rsidP="006C5D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5D68" w:rsidRDefault="006C5D68" w:rsidP="006C5D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В магазине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5D68" w:rsidRPr="006C5D68" w:rsidRDefault="006C5D68" w:rsidP="006C5D68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6C5D68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14</w:t>
            </w:r>
          </w:p>
        </w:tc>
        <w:tc>
          <w:tcPr>
            <w:tcW w:w="2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5D68" w:rsidRPr="006C5D68" w:rsidRDefault="006C5D68" w:rsidP="006C5D68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6C5D68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5D68" w:rsidRPr="006C5D68" w:rsidRDefault="006C5D68" w:rsidP="006C5D68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6C5D68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5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5D68" w:rsidRPr="006C5D68" w:rsidRDefault="006C5D68" w:rsidP="006C5D68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6C5D68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Мультимедийные приложения к учебникам татарского языка</w:t>
            </w:r>
          </w:p>
          <w:p w:rsidR="006C5D68" w:rsidRPr="006C5D68" w:rsidRDefault="006C5D68" w:rsidP="006C5D68">
            <w:pPr>
              <w:rPr>
                <w:lang w:val="ru-RU"/>
              </w:rPr>
            </w:pPr>
            <w:r w:rsidRPr="006C5D68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«Күңелле татар теле» // URL: http://tatarschool.ru/media</w:t>
            </w:r>
          </w:p>
        </w:tc>
      </w:tr>
      <w:tr w:rsidR="006C5D68" w:rsidRPr="006C5D68" w:rsidTr="00563F0A">
        <w:trPr>
          <w:trHeight w:val="340"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5D68" w:rsidRDefault="006C5D68" w:rsidP="006C5D6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3.3.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5D68" w:rsidRDefault="006C5D68" w:rsidP="006C5D6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Времена года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5D68" w:rsidRPr="006C5D68" w:rsidRDefault="006C5D68" w:rsidP="006C5D68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6C5D68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5</w:t>
            </w:r>
          </w:p>
        </w:tc>
        <w:tc>
          <w:tcPr>
            <w:tcW w:w="2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5D68" w:rsidRPr="006C5D68" w:rsidRDefault="006C5D68" w:rsidP="006C5D68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6C5D68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5D68" w:rsidRPr="006C5D68" w:rsidRDefault="006C5D68" w:rsidP="006C5D68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6C5D68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5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5D68" w:rsidRPr="006C5D68" w:rsidRDefault="006C5D68" w:rsidP="006C5D68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6C5D68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Мультимедийные приложения к учебникам татарского языка</w:t>
            </w:r>
          </w:p>
          <w:p w:rsidR="006C5D68" w:rsidRPr="006C5D68" w:rsidRDefault="006C5D68" w:rsidP="006C5D68">
            <w:pPr>
              <w:rPr>
                <w:lang w:val="ru-RU"/>
              </w:rPr>
            </w:pPr>
            <w:r w:rsidRPr="006C5D68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«Күңелле татар теле» // URL: http://tatarschool.ru/media</w:t>
            </w:r>
          </w:p>
        </w:tc>
      </w:tr>
      <w:tr w:rsidR="007E30E9">
        <w:trPr>
          <w:trHeight w:hRule="exact" w:val="348"/>
        </w:trPr>
        <w:tc>
          <w:tcPr>
            <w:tcW w:w="49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30E9" w:rsidRDefault="006C5D6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30E9" w:rsidRPr="006C5D68" w:rsidRDefault="006C5D68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26</w:t>
            </w:r>
          </w:p>
        </w:tc>
        <w:tc>
          <w:tcPr>
            <w:tcW w:w="98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30E9" w:rsidRDefault="007E30E9"/>
        </w:tc>
      </w:tr>
      <w:tr w:rsidR="007E30E9">
        <w:trPr>
          <w:trHeight w:hRule="exact" w:val="348"/>
        </w:trPr>
        <w:tc>
          <w:tcPr>
            <w:tcW w:w="155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30E9" w:rsidRDefault="006C5D6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 4.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Моя Родина</w:t>
            </w:r>
          </w:p>
        </w:tc>
      </w:tr>
      <w:tr w:rsidR="007E30E9" w:rsidRPr="006C5D68" w:rsidTr="00563F0A">
        <w:trPr>
          <w:trHeight w:hRule="exact" w:val="397"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30E9" w:rsidRDefault="006C5D6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30E9" w:rsidRDefault="006C5D6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Столицы России и Татарстана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30E9" w:rsidRPr="00563F0A" w:rsidRDefault="00563F0A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63F0A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7</w:t>
            </w:r>
          </w:p>
        </w:tc>
        <w:tc>
          <w:tcPr>
            <w:tcW w:w="2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30E9" w:rsidRDefault="007E30E9"/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30E9" w:rsidRDefault="007E30E9"/>
        </w:tc>
        <w:tc>
          <w:tcPr>
            <w:tcW w:w="5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5D68" w:rsidRPr="006C5D68" w:rsidRDefault="006C5D68" w:rsidP="006C5D68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6C5D68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Мультимедийные приложения к учебникам татарского языка</w:t>
            </w:r>
          </w:p>
          <w:p w:rsidR="007E30E9" w:rsidRPr="006C5D68" w:rsidRDefault="006C5D68" w:rsidP="006C5D68">
            <w:pPr>
              <w:rPr>
                <w:lang w:val="ru-RU"/>
              </w:rPr>
            </w:pPr>
            <w:r w:rsidRPr="006C5D68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«Күңелле татар теле» // URL: http://tatarschool.ru/media</w:t>
            </w:r>
          </w:p>
        </w:tc>
      </w:tr>
      <w:tr w:rsidR="007E30E9" w:rsidRPr="006C5D68" w:rsidTr="00563F0A">
        <w:trPr>
          <w:trHeight w:hRule="exact" w:val="397"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30E9" w:rsidRDefault="006C5D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30E9" w:rsidRDefault="006C5D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Наш город. Наше село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30E9" w:rsidRPr="00563F0A" w:rsidRDefault="00563F0A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63F0A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3</w:t>
            </w:r>
          </w:p>
        </w:tc>
        <w:tc>
          <w:tcPr>
            <w:tcW w:w="2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30E9" w:rsidRDefault="007E30E9"/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30E9" w:rsidRDefault="007E30E9"/>
        </w:tc>
        <w:tc>
          <w:tcPr>
            <w:tcW w:w="5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5D68" w:rsidRPr="006C5D68" w:rsidRDefault="006C5D68" w:rsidP="006C5D68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6C5D68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Мультимедийные приложения к учебникам татарского языка</w:t>
            </w:r>
          </w:p>
          <w:p w:rsidR="007E30E9" w:rsidRPr="006C5D68" w:rsidRDefault="006C5D68" w:rsidP="006C5D68">
            <w:pPr>
              <w:rPr>
                <w:lang w:val="ru-RU"/>
              </w:rPr>
            </w:pPr>
            <w:r w:rsidRPr="006C5D68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«Күңелле татар теле» // URL: http://tatarschool.ru/media</w:t>
            </w:r>
          </w:p>
        </w:tc>
      </w:tr>
      <w:tr w:rsidR="007E30E9" w:rsidRPr="006C5D68" w:rsidTr="00563F0A">
        <w:trPr>
          <w:trHeight w:hRule="exact" w:val="397"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30E9" w:rsidRDefault="006C5D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4.3.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30E9" w:rsidRDefault="006C5D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Животный мир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30E9" w:rsidRPr="00563F0A" w:rsidRDefault="00563F0A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63F0A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6</w:t>
            </w:r>
          </w:p>
        </w:tc>
        <w:tc>
          <w:tcPr>
            <w:tcW w:w="2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30E9" w:rsidRDefault="007E30E9"/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30E9" w:rsidRDefault="007E30E9"/>
        </w:tc>
        <w:tc>
          <w:tcPr>
            <w:tcW w:w="5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5D68" w:rsidRPr="006C5D68" w:rsidRDefault="006C5D68" w:rsidP="006C5D68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6C5D68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Мультимедийные приложения к учебникам татарского языка</w:t>
            </w:r>
          </w:p>
          <w:p w:rsidR="007E30E9" w:rsidRPr="006C5D68" w:rsidRDefault="006C5D68" w:rsidP="006C5D68">
            <w:pPr>
              <w:rPr>
                <w:lang w:val="ru-RU"/>
              </w:rPr>
            </w:pPr>
            <w:r w:rsidRPr="006C5D68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«Күңелле татар теле» // URL: http://tatarschool.ru/media</w:t>
            </w:r>
          </w:p>
        </w:tc>
      </w:tr>
      <w:tr w:rsidR="007E30E9">
        <w:trPr>
          <w:trHeight w:hRule="exact" w:val="348"/>
        </w:trPr>
        <w:tc>
          <w:tcPr>
            <w:tcW w:w="49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30E9" w:rsidRDefault="006C5D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30E9" w:rsidRPr="006C5D68" w:rsidRDefault="006C5D68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</w:t>
            </w:r>
            <w:r w:rsidR="00563F0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6</w:t>
            </w:r>
          </w:p>
        </w:tc>
        <w:tc>
          <w:tcPr>
            <w:tcW w:w="98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30E9" w:rsidRDefault="007E30E9"/>
        </w:tc>
      </w:tr>
      <w:tr w:rsidR="007E30E9">
        <w:trPr>
          <w:trHeight w:hRule="exact" w:val="348"/>
        </w:trPr>
        <w:tc>
          <w:tcPr>
            <w:tcW w:w="49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30E9" w:rsidRPr="006C5D68" w:rsidRDefault="006C5D68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6C5D6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ОБЩЕЕ КОЛИЧЕСТВО ЧАСОВ ПО ПРОГРАММЕ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30E9" w:rsidRPr="006C5D68" w:rsidRDefault="006C5D68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66</w:t>
            </w:r>
          </w:p>
        </w:tc>
        <w:tc>
          <w:tcPr>
            <w:tcW w:w="2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30E9" w:rsidRPr="006C5D68" w:rsidRDefault="006C5D68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0</w:t>
            </w:r>
          </w:p>
        </w:tc>
        <w:tc>
          <w:tcPr>
            <w:tcW w:w="7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30E9" w:rsidRDefault="007E30E9"/>
        </w:tc>
      </w:tr>
    </w:tbl>
    <w:p w:rsidR="006C5D68" w:rsidRDefault="006C5D68">
      <w:pPr>
        <w:autoSpaceDE w:val="0"/>
        <w:autoSpaceDN w:val="0"/>
        <w:spacing w:before="188" w:after="94" w:line="233" w:lineRule="auto"/>
        <w:rPr>
          <w:rFonts w:ascii="Times New Roman" w:eastAsia="Times New Roman" w:hAnsi="Times New Roman"/>
          <w:b/>
          <w:color w:val="000000"/>
          <w:sz w:val="18"/>
        </w:rPr>
      </w:pPr>
    </w:p>
    <w:p w:rsidR="006C5D68" w:rsidRDefault="006C5D68">
      <w:pPr>
        <w:autoSpaceDE w:val="0"/>
        <w:autoSpaceDN w:val="0"/>
        <w:spacing w:before="188" w:after="94" w:line="233" w:lineRule="auto"/>
        <w:rPr>
          <w:rFonts w:ascii="Times New Roman" w:eastAsia="Times New Roman" w:hAnsi="Times New Roman"/>
          <w:b/>
          <w:color w:val="000000"/>
          <w:sz w:val="18"/>
        </w:rPr>
      </w:pPr>
    </w:p>
    <w:p w:rsidR="007E30E9" w:rsidRDefault="006C5D68">
      <w:pPr>
        <w:autoSpaceDE w:val="0"/>
        <w:autoSpaceDN w:val="0"/>
        <w:spacing w:before="188" w:after="94" w:line="233" w:lineRule="auto"/>
      </w:pPr>
      <w:r>
        <w:rPr>
          <w:rFonts w:ascii="Times New Roman" w:eastAsia="Times New Roman" w:hAnsi="Times New Roman"/>
          <w:b/>
          <w:color w:val="000000"/>
          <w:sz w:val="18"/>
        </w:rPr>
        <w:lastRenderedPageBreak/>
        <w:t>2 КЛАСС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16"/>
        <w:gridCol w:w="4792"/>
        <w:gridCol w:w="696"/>
        <w:gridCol w:w="2172"/>
        <w:gridCol w:w="2234"/>
        <w:gridCol w:w="5092"/>
      </w:tblGrid>
      <w:tr w:rsidR="007E30E9">
        <w:trPr>
          <w:trHeight w:hRule="exact" w:val="348"/>
        </w:trPr>
        <w:tc>
          <w:tcPr>
            <w:tcW w:w="5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30E9" w:rsidRDefault="006C5D68">
            <w:pPr>
              <w:autoSpaceDE w:val="0"/>
              <w:autoSpaceDN w:val="0"/>
              <w:spacing w:before="76" w:after="0" w:line="245" w:lineRule="auto"/>
              <w:ind w:right="144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47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7E30E9" w:rsidRPr="006C5D68" w:rsidRDefault="006C5D68">
            <w:pPr>
              <w:autoSpaceDE w:val="0"/>
              <w:autoSpaceDN w:val="0"/>
              <w:spacing w:before="76" w:after="0" w:line="230" w:lineRule="auto"/>
              <w:ind w:left="72"/>
              <w:rPr>
                <w:lang w:val="ru-RU"/>
              </w:rPr>
            </w:pPr>
            <w:r w:rsidRPr="006C5D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5102" w:type="dxa"/>
            <w:gridSpan w:val="3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30E9" w:rsidRDefault="006C5D68">
            <w:pPr>
              <w:autoSpaceDE w:val="0"/>
              <w:autoSpaceDN w:val="0"/>
              <w:spacing w:before="76" w:after="0" w:line="230" w:lineRule="auto"/>
              <w:ind w:left="70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Количество часов</w:t>
            </w:r>
          </w:p>
        </w:tc>
        <w:tc>
          <w:tcPr>
            <w:tcW w:w="50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30E9" w:rsidRDefault="006C5D68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Электронные (цифровые) образовательные ресурсы</w:t>
            </w:r>
          </w:p>
        </w:tc>
      </w:tr>
      <w:tr w:rsidR="007E30E9">
        <w:trPr>
          <w:trHeight w:hRule="exact" w:val="348"/>
        </w:trPr>
        <w:tc>
          <w:tcPr>
            <w:tcW w:w="25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0E9" w:rsidRDefault="007E30E9"/>
        </w:tc>
        <w:tc>
          <w:tcPr>
            <w:tcW w:w="25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7E30E9" w:rsidRDefault="007E30E9"/>
        </w:tc>
        <w:tc>
          <w:tcPr>
            <w:tcW w:w="69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30E9" w:rsidRDefault="006C5D68">
            <w:pPr>
              <w:autoSpaceDE w:val="0"/>
              <w:autoSpaceDN w:val="0"/>
              <w:spacing w:before="76" w:after="0" w:line="233" w:lineRule="auto"/>
              <w:ind w:left="70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всего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30E9" w:rsidRDefault="006C5D6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контрольные работы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30E9" w:rsidRDefault="006C5D6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практические работы</w:t>
            </w:r>
          </w:p>
        </w:tc>
        <w:tc>
          <w:tcPr>
            <w:tcW w:w="25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0E9" w:rsidRDefault="007E30E9"/>
        </w:tc>
      </w:tr>
      <w:tr w:rsidR="007E30E9">
        <w:trPr>
          <w:trHeight w:hRule="exact" w:val="348"/>
        </w:trPr>
        <w:tc>
          <w:tcPr>
            <w:tcW w:w="155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30E9" w:rsidRDefault="006C5D6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Раздел 1.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Мир моего «Я»</w:t>
            </w:r>
          </w:p>
        </w:tc>
      </w:tr>
      <w:tr w:rsidR="007E30E9" w:rsidRPr="00563F0A" w:rsidTr="00563F0A">
        <w:trPr>
          <w:trHeight w:val="397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30E9" w:rsidRDefault="006C5D6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4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7E30E9" w:rsidRDefault="006C5D6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Наша семья. Встреча гостей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30E9" w:rsidRPr="00563F0A" w:rsidRDefault="00563F0A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63F0A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15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30E9" w:rsidRPr="00563F0A" w:rsidRDefault="00563F0A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63F0A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30E9" w:rsidRPr="00563F0A" w:rsidRDefault="00563F0A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63F0A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5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F0A" w:rsidRPr="006C5D68" w:rsidRDefault="00563F0A" w:rsidP="00563F0A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6C5D68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Мультимедийные приложения к учебникам татарского языка</w:t>
            </w:r>
          </w:p>
          <w:p w:rsidR="007E30E9" w:rsidRPr="00563F0A" w:rsidRDefault="00563F0A" w:rsidP="00563F0A">
            <w:pPr>
              <w:rPr>
                <w:lang w:val="ru-RU"/>
              </w:rPr>
            </w:pPr>
            <w:r w:rsidRPr="006C5D68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«Күңелле татар теле» // URL: http://tatarschool.ru/media</w:t>
            </w:r>
          </w:p>
        </w:tc>
      </w:tr>
      <w:tr w:rsidR="007E30E9" w:rsidRPr="006C5D68" w:rsidTr="00563F0A">
        <w:trPr>
          <w:trHeight w:val="397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30E9" w:rsidRDefault="006C5D6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1.2.</w:t>
            </w:r>
          </w:p>
        </w:tc>
        <w:tc>
          <w:tcPr>
            <w:tcW w:w="4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7E30E9" w:rsidRPr="006C5D68" w:rsidRDefault="006C5D68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6C5D6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Мы любим чистоту. Предметы личной гигиены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30E9" w:rsidRPr="00563F0A" w:rsidRDefault="00563F0A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63F0A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10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30E9" w:rsidRPr="00563F0A" w:rsidRDefault="00563F0A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63F0A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30E9" w:rsidRPr="00563F0A" w:rsidRDefault="00563F0A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63F0A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5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F0A" w:rsidRPr="006C5D68" w:rsidRDefault="00563F0A" w:rsidP="00563F0A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6C5D68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Мультимедийные приложения к учебникам татарского языка</w:t>
            </w:r>
          </w:p>
          <w:p w:rsidR="007E30E9" w:rsidRPr="006C5D68" w:rsidRDefault="00563F0A" w:rsidP="00563F0A">
            <w:pPr>
              <w:rPr>
                <w:lang w:val="ru-RU"/>
              </w:rPr>
            </w:pPr>
            <w:r w:rsidRPr="006C5D68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«Күңелле татар теле» // URL: http://tatarschool.ru/media</w:t>
            </w:r>
          </w:p>
        </w:tc>
      </w:tr>
    </w:tbl>
    <w:p w:rsidR="007E30E9" w:rsidRPr="006C5D68" w:rsidRDefault="007E30E9">
      <w:pPr>
        <w:autoSpaceDE w:val="0"/>
        <w:autoSpaceDN w:val="0"/>
        <w:spacing w:after="0" w:line="14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16"/>
        <w:gridCol w:w="4792"/>
        <w:gridCol w:w="696"/>
        <w:gridCol w:w="2172"/>
        <w:gridCol w:w="2234"/>
        <w:gridCol w:w="5092"/>
      </w:tblGrid>
      <w:tr w:rsidR="007E30E9">
        <w:trPr>
          <w:trHeight w:hRule="exact" w:val="348"/>
        </w:trPr>
        <w:tc>
          <w:tcPr>
            <w:tcW w:w="53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7E30E9" w:rsidRDefault="006C5D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30E9" w:rsidRDefault="006C5D68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25</w:t>
            </w:r>
          </w:p>
        </w:tc>
        <w:tc>
          <w:tcPr>
            <w:tcW w:w="9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30E9" w:rsidRDefault="007E30E9"/>
        </w:tc>
      </w:tr>
      <w:tr w:rsidR="007E30E9">
        <w:trPr>
          <w:trHeight w:hRule="exact" w:val="348"/>
        </w:trPr>
        <w:tc>
          <w:tcPr>
            <w:tcW w:w="155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30E9" w:rsidRDefault="006C5D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Раздел 2.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Мир моих увлечений</w:t>
            </w:r>
          </w:p>
        </w:tc>
      </w:tr>
      <w:tr w:rsidR="007E30E9" w:rsidRPr="00563F0A" w:rsidTr="00563F0A">
        <w:trPr>
          <w:trHeight w:hRule="exact" w:val="397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30E9" w:rsidRDefault="006C5D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2.1.</w:t>
            </w:r>
          </w:p>
        </w:tc>
        <w:tc>
          <w:tcPr>
            <w:tcW w:w="4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7E30E9" w:rsidRDefault="006C5D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Зимние и летние забавы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30E9" w:rsidRPr="00563F0A" w:rsidRDefault="00563F0A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63F0A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10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30E9" w:rsidRPr="00563F0A" w:rsidRDefault="00563F0A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63F0A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30E9" w:rsidRPr="00563F0A" w:rsidRDefault="00563F0A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63F0A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5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F0A" w:rsidRPr="006C5D68" w:rsidRDefault="00563F0A" w:rsidP="00563F0A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6C5D68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Мультимедийные приложения к учебникам татарского языка</w:t>
            </w:r>
          </w:p>
          <w:p w:rsidR="007E30E9" w:rsidRPr="00563F0A" w:rsidRDefault="00563F0A" w:rsidP="00563F0A">
            <w:pPr>
              <w:rPr>
                <w:lang w:val="ru-RU"/>
              </w:rPr>
            </w:pPr>
            <w:r w:rsidRPr="006C5D68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«Күңелле татар теле» // URL: http://tatarschool.ru/media</w:t>
            </w:r>
          </w:p>
        </w:tc>
      </w:tr>
      <w:tr w:rsidR="007E30E9" w:rsidRPr="00563F0A" w:rsidTr="00563F0A">
        <w:trPr>
          <w:trHeight w:hRule="exact" w:val="397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30E9" w:rsidRDefault="006C5D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2.2.</w:t>
            </w:r>
          </w:p>
        </w:tc>
        <w:tc>
          <w:tcPr>
            <w:tcW w:w="4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7E30E9" w:rsidRDefault="006C5D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Спортивные игры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30E9" w:rsidRPr="00563F0A" w:rsidRDefault="00563F0A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63F0A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15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30E9" w:rsidRPr="00563F0A" w:rsidRDefault="00563F0A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63F0A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30E9" w:rsidRPr="00563F0A" w:rsidRDefault="00563F0A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63F0A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5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F0A" w:rsidRPr="006C5D68" w:rsidRDefault="00563F0A" w:rsidP="00563F0A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6C5D68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Мультимедийные приложения к учебникам татарского языка</w:t>
            </w:r>
          </w:p>
          <w:p w:rsidR="007E30E9" w:rsidRPr="00563F0A" w:rsidRDefault="00563F0A" w:rsidP="00563F0A">
            <w:pPr>
              <w:rPr>
                <w:lang w:val="ru-RU"/>
              </w:rPr>
            </w:pPr>
            <w:r w:rsidRPr="006C5D68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«Күңелле татар теле» // URL: http://tatarschool.ru/media</w:t>
            </w:r>
          </w:p>
        </w:tc>
      </w:tr>
      <w:tr w:rsidR="007E30E9">
        <w:trPr>
          <w:trHeight w:hRule="exact" w:val="348"/>
        </w:trPr>
        <w:tc>
          <w:tcPr>
            <w:tcW w:w="5308" w:type="dxa"/>
            <w:gridSpan w:val="2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7E30E9" w:rsidRDefault="006C5D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30E9" w:rsidRDefault="006C5D68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25</w:t>
            </w:r>
          </w:p>
        </w:tc>
        <w:tc>
          <w:tcPr>
            <w:tcW w:w="9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30E9" w:rsidRDefault="007E30E9"/>
        </w:tc>
      </w:tr>
      <w:tr w:rsidR="007E30E9">
        <w:trPr>
          <w:trHeight w:hRule="exact" w:val="350"/>
        </w:trPr>
        <w:tc>
          <w:tcPr>
            <w:tcW w:w="15502" w:type="dxa"/>
            <w:gridSpan w:val="6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30E9" w:rsidRDefault="006C5D68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 3.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Мир вокруг меня</w:t>
            </w:r>
          </w:p>
        </w:tc>
      </w:tr>
      <w:tr w:rsidR="007E30E9" w:rsidRPr="00563F0A" w:rsidTr="00563F0A">
        <w:trPr>
          <w:trHeight w:hRule="exact" w:val="397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30E9" w:rsidRDefault="006C5D6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3.1.</w:t>
            </w:r>
          </w:p>
        </w:tc>
        <w:tc>
          <w:tcPr>
            <w:tcW w:w="4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7E30E9" w:rsidRDefault="006C5D6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Мы идем в школу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30E9" w:rsidRPr="00563F0A" w:rsidRDefault="00563F0A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63F0A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7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30E9" w:rsidRPr="00563F0A" w:rsidRDefault="00563F0A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63F0A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30E9" w:rsidRPr="00563F0A" w:rsidRDefault="00563F0A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63F0A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5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F0A" w:rsidRPr="006C5D68" w:rsidRDefault="00563F0A" w:rsidP="00563F0A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6C5D68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Мультимедийные приложения к учебникам татарского языка</w:t>
            </w:r>
          </w:p>
          <w:p w:rsidR="007E30E9" w:rsidRPr="00563F0A" w:rsidRDefault="00563F0A" w:rsidP="00563F0A">
            <w:pPr>
              <w:rPr>
                <w:lang w:val="ru-RU"/>
              </w:rPr>
            </w:pPr>
            <w:r w:rsidRPr="006C5D68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«Күңелле татар теле» // URL: http://tatarschool.ru/media</w:t>
            </w:r>
          </w:p>
        </w:tc>
      </w:tr>
      <w:tr w:rsidR="007E30E9" w:rsidRPr="006C5D68" w:rsidTr="00563F0A">
        <w:trPr>
          <w:trHeight w:hRule="exact" w:val="397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30E9" w:rsidRDefault="006C5D6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3.2.</w:t>
            </w:r>
          </w:p>
        </w:tc>
        <w:tc>
          <w:tcPr>
            <w:tcW w:w="4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7E30E9" w:rsidRPr="006C5D68" w:rsidRDefault="006C5D68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6C5D6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 магазине продуктов, одежды, игрушек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30E9" w:rsidRPr="00563F0A" w:rsidRDefault="00563F0A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63F0A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10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30E9" w:rsidRPr="00563F0A" w:rsidRDefault="00563F0A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63F0A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30E9" w:rsidRPr="00563F0A" w:rsidRDefault="00563F0A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63F0A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5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F0A" w:rsidRPr="006C5D68" w:rsidRDefault="00563F0A" w:rsidP="00563F0A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6C5D68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Мультимедийные приложения к учебникам татарского языка</w:t>
            </w:r>
          </w:p>
          <w:p w:rsidR="007E30E9" w:rsidRPr="006C5D68" w:rsidRDefault="00563F0A" w:rsidP="00563F0A">
            <w:pPr>
              <w:rPr>
                <w:lang w:val="ru-RU"/>
              </w:rPr>
            </w:pPr>
            <w:r w:rsidRPr="006C5D68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«Күңелле татар теле» // URL: http://tatarschool.ru/media</w:t>
            </w:r>
          </w:p>
        </w:tc>
      </w:tr>
      <w:tr w:rsidR="007E30E9" w:rsidRPr="00563F0A" w:rsidTr="00563F0A">
        <w:trPr>
          <w:trHeight w:hRule="exact" w:val="397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30E9" w:rsidRDefault="006C5D6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3.3.</w:t>
            </w:r>
          </w:p>
        </w:tc>
        <w:tc>
          <w:tcPr>
            <w:tcW w:w="4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7E30E9" w:rsidRDefault="006C5D68">
            <w:pPr>
              <w:autoSpaceDE w:val="0"/>
              <w:autoSpaceDN w:val="0"/>
              <w:spacing w:before="76" w:after="0" w:line="233" w:lineRule="auto"/>
              <w:ind w:left="72"/>
            </w:pPr>
            <w:r w:rsidRPr="006C5D6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 городе. В деревне. Транспорт.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Дом. Времена года.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30E9" w:rsidRPr="00563F0A" w:rsidRDefault="00563F0A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63F0A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8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30E9" w:rsidRPr="00563F0A" w:rsidRDefault="00563F0A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63F0A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30E9" w:rsidRPr="00563F0A" w:rsidRDefault="00563F0A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63F0A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5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F0A" w:rsidRPr="006C5D68" w:rsidRDefault="00563F0A" w:rsidP="00563F0A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6C5D68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Мультимедийные приложения к учебникам татарского языка</w:t>
            </w:r>
          </w:p>
          <w:p w:rsidR="007E30E9" w:rsidRPr="00563F0A" w:rsidRDefault="00563F0A" w:rsidP="00563F0A">
            <w:pPr>
              <w:rPr>
                <w:lang w:val="ru-RU"/>
              </w:rPr>
            </w:pPr>
            <w:r w:rsidRPr="006C5D68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«Күңелле татар теле» // URL: http://tatarschool.ru/media</w:t>
            </w:r>
          </w:p>
        </w:tc>
      </w:tr>
      <w:tr w:rsidR="007E30E9">
        <w:trPr>
          <w:trHeight w:hRule="exact" w:val="348"/>
        </w:trPr>
        <w:tc>
          <w:tcPr>
            <w:tcW w:w="53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7E30E9" w:rsidRDefault="006C5D6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30E9" w:rsidRDefault="006C5D68">
            <w:pPr>
              <w:autoSpaceDE w:val="0"/>
              <w:autoSpaceDN w:val="0"/>
              <w:spacing w:before="7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25</w:t>
            </w:r>
          </w:p>
        </w:tc>
        <w:tc>
          <w:tcPr>
            <w:tcW w:w="9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30E9" w:rsidRDefault="007E30E9"/>
        </w:tc>
      </w:tr>
      <w:tr w:rsidR="007E30E9">
        <w:trPr>
          <w:trHeight w:hRule="exact" w:val="348"/>
        </w:trPr>
        <w:tc>
          <w:tcPr>
            <w:tcW w:w="155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30E9" w:rsidRDefault="006C5D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 4.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Моя Родина</w:t>
            </w:r>
          </w:p>
        </w:tc>
      </w:tr>
      <w:tr w:rsidR="00563F0A" w:rsidRPr="00563F0A" w:rsidTr="00563F0A">
        <w:trPr>
          <w:trHeight w:val="340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F0A" w:rsidRDefault="00563F0A" w:rsidP="00563F0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4.1.</w:t>
            </w:r>
          </w:p>
        </w:tc>
        <w:tc>
          <w:tcPr>
            <w:tcW w:w="4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63F0A" w:rsidRDefault="00563F0A" w:rsidP="00563F0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Казань – столица Республики Татарстан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F0A" w:rsidRPr="00563F0A" w:rsidRDefault="00563F0A" w:rsidP="00563F0A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63F0A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5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F0A" w:rsidRPr="00563F0A" w:rsidRDefault="00563F0A" w:rsidP="00563F0A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63F0A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F0A" w:rsidRPr="00563F0A" w:rsidRDefault="00563F0A" w:rsidP="00563F0A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63F0A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5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F0A" w:rsidRPr="006C5D68" w:rsidRDefault="00563F0A" w:rsidP="00563F0A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6C5D68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Мультимедийные приложения к учебникам татарского языка</w:t>
            </w:r>
          </w:p>
          <w:p w:rsidR="00563F0A" w:rsidRPr="00563F0A" w:rsidRDefault="00563F0A" w:rsidP="00563F0A">
            <w:pPr>
              <w:rPr>
                <w:lang w:val="ru-RU"/>
              </w:rPr>
            </w:pPr>
            <w:r w:rsidRPr="006C5D68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«Күңелле татар теле» // URL: http://tatarschool.ru/media</w:t>
            </w:r>
          </w:p>
        </w:tc>
      </w:tr>
      <w:tr w:rsidR="00563F0A" w:rsidRPr="00563F0A" w:rsidTr="00563F0A">
        <w:trPr>
          <w:trHeight w:val="340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F0A" w:rsidRDefault="00563F0A" w:rsidP="00563F0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4.2.</w:t>
            </w:r>
          </w:p>
        </w:tc>
        <w:tc>
          <w:tcPr>
            <w:tcW w:w="4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63F0A" w:rsidRDefault="00563F0A" w:rsidP="00563F0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Татарская национальная одежда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F0A" w:rsidRPr="00563F0A" w:rsidRDefault="00563F0A" w:rsidP="00563F0A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63F0A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5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F0A" w:rsidRPr="00563F0A" w:rsidRDefault="00563F0A" w:rsidP="00563F0A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63F0A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F0A" w:rsidRPr="00563F0A" w:rsidRDefault="00563F0A" w:rsidP="00563F0A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63F0A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5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F0A" w:rsidRPr="006C5D68" w:rsidRDefault="00563F0A" w:rsidP="00563F0A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6C5D68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Мультимедийные приложения к учебникам татарского языка</w:t>
            </w:r>
          </w:p>
          <w:p w:rsidR="00563F0A" w:rsidRPr="00563F0A" w:rsidRDefault="00563F0A" w:rsidP="00563F0A">
            <w:pPr>
              <w:rPr>
                <w:lang w:val="ru-RU"/>
              </w:rPr>
            </w:pPr>
            <w:r w:rsidRPr="006C5D68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«Күңелле татар теле» // URL: http://tatarschool.ru/media</w:t>
            </w:r>
          </w:p>
        </w:tc>
      </w:tr>
      <w:tr w:rsidR="00563F0A" w:rsidRPr="00563F0A" w:rsidTr="00563F0A">
        <w:trPr>
          <w:trHeight w:val="340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F0A" w:rsidRDefault="00563F0A" w:rsidP="00563F0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4.3.</w:t>
            </w:r>
          </w:p>
        </w:tc>
        <w:tc>
          <w:tcPr>
            <w:tcW w:w="4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63F0A" w:rsidRDefault="00563F0A" w:rsidP="00563F0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Татарские национальные блюда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F0A" w:rsidRPr="00563F0A" w:rsidRDefault="00563F0A" w:rsidP="00563F0A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63F0A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5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F0A" w:rsidRPr="00563F0A" w:rsidRDefault="00563F0A" w:rsidP="00563F0A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63F0A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F0A" w:rsidRPr="00563F0A" w:rsidRDefault="00563F0A" w:rsidP="00563F0A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63F0A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5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F0A" w:rsidRPr="006C5D68" w:rsidRDefault="00563F0A" w:rsidP="00563F0A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6C5D68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Мультимедийные приложения к учебникам татарского языка</w:t>
            </w:r>
          </w:p>
          <w:p w:rsidR="00563F0A" w:rsidRPr="00563F0A" w:rsidRDefault="00563F0A" w:rsidP="00563F0A">
            <w:pPr>
              <w:rPr>
                <w:lang w:val="ru-RU"/>
              </w:rPr>
            </w:pPr>
            <w:r w:rsidRPr="006C5D68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«Күңелле татар теле» // URL: http://tatarschool.ru/media</w:t>
            </w:r>
          </w:p>
        </w:tc>
      </w:tr>
      <w:tr w:rsidR="00563F0A" w:rsidRPr="00563F0A" w:rsidTr="00563F0A">
        <w:trPr>
          <w:trHeight w:val="340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F0A" w:rsidRDefault="00563F0A" w:rsidP="00563F0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4.4.</w:t>
            </w:r>
          </w:p>
        </w:tc>
        <w:tc>
          <w:tcPr>
            <w:tcW w:w="4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63F0A" w:rsidRDefault="00563F0A" w:rsidP="00563F0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Праздники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F0A" w:rsidRPr="00563F0A" w:rsidRDefault="00563F0A" w:rsidP="00563F0A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63F0A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5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F0A" w:rsidRPr="00563F0A" w:rsidRDefault="00563F0A" w:rsidP="00563F0A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F0A" w:rsidRPr="00563F0A" w:rsidRDefault="00563F0A" w:rsidP="00563F0A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63F0A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5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F0A" w:rsidRPr="006C5D68" w:rsidRDefault="00563F0A" w:rsidP="00563F0A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6C5D68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Мультимедийные приложения к учебникам татарского языка</w:t>
            </w:r>
          </w:p>
          <w:p w:rsidR="00563F0A" w:rsidRPr="00563F0A" w:rsidRDefault="00563F0A" w:rsidP="00563F0A">
            <w:pPr>
              <w:rPr>
                <w:lang w:val="ru-RU"/>
              </w:rPr>
            </w:pPr>
            <w:r w:rsidRPr="006C5D68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«Күңелле татар теле» // URL: http://tatarschool.ru/media</w:t>
            </w:r>
          </w:p>
        </w:tc>
      </w:tr>
      <w:tr w:rsidR="00563F0A" w:rsidRPr="00563F0A" w:rsidTr="00563F0A">
        <w:trPr>
          <w:trHeight w:val="340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F0A" w:rsidRDefault="00563F0A" w:rsidP="00563F0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4.5.</w:t>
            </w:r>
          </w:p>
        </w:tc>
        <w:tc>
          <w:tcPr>
            <w:tcW w:w="4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63F0A" w:rsidRDefault="00563F0A" w:rsidP="00563F0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Природа родного края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F0A" w:rsidRPr="00563F0A" w:rsidRDefault="00563F0A" w:rsidP="00563F0A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63F0A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7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F0A" w:rsidRPr="00563F0A" w:rsidRDefault="00563F0A" w:rsidP="00563F0A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63F0A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F0A" w:rsidRPr="00563F0A" w:rsidRDefault="00563F0A" w:rsidP="00563F0A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63F0A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5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F0A" w:rsidRPr="006C5D68" w:rsidRDefault="00563F0A" w:rsidP="00563F0A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6C5D68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Мультимедийные приложения к учебникам татарского языка</w:t>
            </w:r>
          </w:p>
          <w:p w:rsidR="00563F0A" w:rsidRPr="00563F0A" w:rsidRDefault="00563F0A" w:rsidP="00563F0A">
            <w:pPr>
              <w:rPr>
                <w:lang w:val="ru-RU"/>
              </w:rPr>
            </w:pPr>
            <w:r w:rsidRPr="006C5D68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«Күңелле татар теле» // URL: http://tatarschool.ru/media</w:t>
            </w:r>
          </w:p>
        </w:tc>
      </w:tr>
      <w:tr w:rsidR="007E30E9">
        <w:trPr>
          <w:trHeight w:hRule="exact" w:val="348"/>
        </w:trPr>
        <w:tc>
          <w:tcPr>
            <w:tcW w:w="53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7E30E9" w:rsidRDefault="006C5D6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30E9" w:rsidRDefault="006C5D68">
            <w:pPr>
              <w:autoSpaceDE w:val="0"/>
              <w:autoSpaceDN w:val="0"/>
              <w:spacing w:before="7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27</w:t>
            </w:r>
          </w:p>
        </w:tc>
        <w:tc>
          <w:tcPr>
            <w:tcW w:w="9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30E9" w:rsidRDefault="007E30E9"/>
        </w:tc>
      </w:tr>
      <w:tr w:rsidR="007E30E9">
        <w:trPr>
          <w:trHeight w:hRule="exact" w:val="348"/>
        </w:trPr>
        <w:tc>
          <w:tcPr>
            <w:tcW w:w="53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7E30E9" w:rsidRPr="006C5D68" w:rsidRDefault="006C5D68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6C5D6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ОБЩЕЕ КОЛИЧЕСТВО ЧАСОВ ПО ПРОГРАММЕ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30E9" w:rsidRDefault="006C5D68">
            <w:pPr>
              <w:autoSpaceDE w:val="0"/>
              <w:autoSpaceDN w:val="0"/>
              <w:spacing w:before="7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102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30E9" w:rsidRPr="00563F0A" w:rsidRDefault="00563F0A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</w:t>
            </w:r>
          </w:p>
        </w:tc>
        <w:tc>
          <w:tcPr>
            <w:tcW w:w="7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30E9" w:rsidRDefault="007E30E9"/>
        </w:tc>
      </w:tr>
    </w:tbl>
    <w:p w:rsidR="00563F0A" w:rsidRDefault="00563F0A">
      <w:pPr>
        <w:autoSpaceDE w:val="0"/>
        <w:autoSpaceDN w:val="0"/>
        <w:spacing w:before="188" w:after="94" w:line="230" w:lineRule="auto"/>
        <w:rPr>
          <w:rFonts w:ascii="Times New Roman" w:eastAsia="Times New Roman" w:hAnsi="Times New Roman"/>
          <w:b/>
          <w:color w:val="000000"/>
          <w:sz w:val="18"/>
        </w:rPr>
      </w:pPr>
    </w:p>
    <w:p w:rsidR="007E30E9" w:rsidRDefault="006C5D68">
      <w:pPr>
        <w:autoSpaceDE w:val="0"/>
        <w:autoSpaceDN w:val="0"/>
        <w:spacing w:before="188" w:after="94" w:line="230" w:lineRule="auto"/>
      </w:pPr>
      <w:r>
        <w:rPr>
          <w:rFonts w:ascii="Times New Roman" w:eastAsia="Times New Roman" w:hAnsi="Times New Roman"/>
          <w:b/>
          <w:color w:val="000000"/>
          <w:sz w:val="18"/>
        </w:rPr>
        <w:lastRenderedPageBreak/>
        <w:t>3 КЛАСС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5068"/>
        <w:gridCol w:w="672"/>
        <w:gridCol w:w="2124"/>
        <w:gridCol w:w="2174"/>
        <w:gridCol w:w="4960"/>
      </w:tblGrid>
      <w:tr w:rsidR="007E30E9">
        <w:trPr>
          <w:trHeight w:hRule="exact" w:val="348"/>
        </w:trPr>
        <w:tc>
          <w:tcPr>
            <w:tcW w:w="5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30E9" w:rsidRDefault="006C5D68">
            <w:pPr>
              <w:autoSpaceDE w:val="0"/>
              <w:autoSpaceDN w:val="0"/>
              <w:spacing w:before="76" w:after="0" w:line="245" w:lineRule="auto"/>
              <w:ind w:right="144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50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30E9" w:rsidRPr="006C5D68" w:rsidRDefault="006C5D68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6C5D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49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30E9" w:rsidRDefault="006C5D6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Количество часов</w:t>
            </w:r>
          </w:p>
        </w:tc>
        <w:tc>
          <w:tcPr>
            <w:tcW w:w="49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30E9" w:rsidRDefault="006C5D6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Электронные (цифровые) образовательные ресурсы</w:t>
            </w:r>
          </w:p>
        </w:tc>
      </w:tr>
      <w:tr w:rsidR="007E30E9" w:rsidTr="00563F0A">
        <w:trPr>
          <w:trHeight w:hRule="exact" w:val="348"/>
        </w:trPr>
        <w:tc>
          <w:tcPr>
            <w:tcW w:w="5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0E9" w:rsidRDefault="007E30E9"/>
        </w:tc>
        <w:tc>
          <w:tcPr>
            <w:tcW w:w="50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0E9" w:rsidRDefault="007E30E9"/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30E9" w:rsidRDefault="006C5D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всего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30E9" w:rsidRDefault="006C5D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контрольные работы</w:t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30E9" w:rsidRDefault="006C5D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практические работы</w:t>
            </w:r>
          </w:p>
        </w:tc>
        <w:tc>
          <w:tcPr>
            <w:tcW w:w="49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0E9" w:rsidRDefault="007E30E9"/>
        </w:tc>
      </w:tr>
      <w:tr w:rsidR="007E30E9">
        <w:trPr>
          <w:trHeight w:hRule="exact" w:val="348"/>
        </w:trPr>
        <w:tc>
          <w:tcPr>
            <w:tcW w:w="155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30E9" w:rsidRDefault="006C5D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Раздел 1.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Мир моего «Я»</w:t>
            </w:r>
          </w:p>
        </w:tc>
      </w:tr>
      <w:tr w:rsidR="00563F0A" w:rsidRPr="00563F0A" w:rsidTr="00563F0A">
        <w:trPr>
          <w:trHeight w:val="34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F0A" w:rsidRDefault="00563F0A" w:rsidP="00563F0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F0A" w:rsidRDefault="00563F0A" w:rsidP="00563F0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Моя семья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F0A" w:rsidRPr="00563F0A" w:rsidRDefault="00563F0A" w:rsidP="00563F0A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63F0A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5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F0A" w:rsidRPr="00563F0A" w:rsidRDefault="00563F0A" w:rsidP="00563F0A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63F0A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F0A" w:rsidRPr="00563F0A" w:rsidRDefault="00563F0A" w:rsidP="00563F0A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63F0A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F0A" w:rsidRPr="006C5D68" w:rsidRDefault="00563F0A" w:rsidP="00563F0A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6C5D68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Мультимедийные приложения к учебникам татарского языка</w:t>
            </w:r>
          </w:p>
          <w:p w:rsidR="00563F0A" w:rsidRPr="00563F0A" w:rsidRDefault="00563F0A" w:rsidP="00563F0A">
            <w:pPr>
              <w:rPr>
                <w:lang w:val="ru-RU"/>
              </w:rPr>
            </w:pPr>
            <w:r w:rsidRPr="006C5D68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«Күңелле татар теле» // URL: http://tatarschool.ru/media</w:t>
            </w:r>
          </w:p>
        </w:tc>
      </w:tr>
      <w:tr w:rsidR="00563F0A" w:rsidRPr="00563F0A" w:rsidTr="00563F0A">
        <w:trPr>
          <w:trHeight w:val="34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F0A" w:rsidRDefault="00563F0A" w:rsidP="00563F0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1.2.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F0A" w:rsidRDefault="00563F0A" w:rsidP="00563F0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Мой режим дня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F0A" w:rsidRPr="00563F0A" w:rsidRDefault="00563F0A" w:rsidP="00563F0A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63F0A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6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F0A" w:rsidRPr="00563F0A" w:rsidRDefault="008D3BEA" w:rsidP="00563F0A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</w:t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F0A" w:rsidRPr="00563F0A" w:rsidRDefault="00563F0A" w:rsidP="00563F0A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63F0A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F0A" w:rsidRPr="006C5D68" w:rsidRDefault="00563F0A" w:rsidP="00563F0A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6C5D68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Мультимедийные приложения к учебникам татарского языка</w:t>
            </w:r>
          </w:p>
          <w:p w:rsidR="00563F0A" w:rsidRPr="00563F0A" w:rsidRDefault="00563F0A" w:rsidP="00563F0A">
            <w:pPr>
              <w:rPr>
                <w:lang w:val="ru-RU"/>
              </w:rPr>
            </w:pPr>
            <w:r w:rsidRPr="006C5D68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«Күңелле татар теле» // URL: http://tatarschool.ru/media</w:t>
            </w:r>
          </w:p>
        </w:tc>
      </w:tr>
      <w:tr w:rsidR="00563F0A" w:rsidRPr="00563F0A" w:rsidTr="00563F0A">
        <w:trPr>
          <w:trHeight w:val="34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F0A" w:rsidRDefault="00563F0A" w:rsidP="00563F0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1.3.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F0A" w:rsidRDefault="00563F0A" w:rsidP="00563F0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Домашние обязанности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F0A" w:rsidRPr="00563F0A" w:rsidRDefault="00563F0A" w:rsidP="00563F0A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63F0A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6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F0A" w:rsidRPr="00563F0A" w:rsidRDefault="00563F0A" w:rsidP="00563F0A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63F0A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F0A" w:rsidRPr="00563F0A" w:rsidRDefault="00563F0A" w:rsidP="00563F0A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63F0A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F0A" w:rsidRPr="006C5D68" w:rsidRDefault="00563F0A" w:rsidP="00563F0A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6C5D68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Мультимедийные приложения к учебникам татарского языка</w:t>
            </w:r>
          </w:p>
          <w:p w:rsidR="00563F0A" w:rsidRPr="00563F0A" w:rsidRDefault="00563F0A" w:rsidP="00563F0A">
            <w:pPr>
              <w:rPr>
                <w:lang w:val="ru-RU"/>
              </w:rPr>
            </w:pPr>
            <w:r w:rsidRPr="006C5D68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«Күңелле татар теле» // URL: http://tatarschool.ru/media</w:t>
            </w:r>
          </w:p>
        </w:tc>
      </w:tr>
      <w:tr w:rsidR="00563F0A" w:rsidRPr="00563F0A" w:rsidTr="00563F0A">
        <w:trPr>
          <w:trHeight w:val="340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F0A" w:rsidRDefault="00563F0A" w:rsidP="00563F0A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1.4.</w:t>
            </w:r>
          </w:p>
        </w:tc>
        <w:tc>
          <w:tcPr>
            <w:tcW w:w="50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F0A" w:rsidRDefault="00563F0A" w:rsidP="00563F0A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Мой день рождения</w:t>
            </w:r>
          </w:p>
        </w:tc>
        <w:tc>
          <w:tcPr>
            <w:tcW w:w="67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F0A" w:rsidRPr="00563F0A" w:rsidRDefault="00563F0A" w:rsidP="00563F0A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63F0A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8</w:t>
            </w:r>
          </w:p>
        </w:tc>
        <w:tc>
          <w:tcPr>
            <w:tcW w:w="212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F0A" w:rsidRPr="00563F0A" w:rsidRDefault="00563F0A" w:rsidP="00563F0A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63F0A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217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F0A" w:rsidRPr="00563F0A" w:rsidRDefault="00563F0A" w:rsidP="00563F0A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63F0A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496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3F0A" w:rsidRPr="006C5D68" w:rsidRDefault="00563F0A" w:rsidP="00563F0A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6C5D68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Мультимедийные приложения к учебникам татарского языка</w:t>
            </w:r>
          </w:p>
          <w:p w:rsidR="00563F0A" w:rsidRPr="00563F0A" w:rsidRDefault="00563F0A" w:rsidP="00563F0A">
            <w:pPr>
              <w:rPr>
                <w:lang w:val="ru-RU"/>
              </w:rPr>
            </w:pPr>
            <w:r w:rsidRPr="006C5D68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«Күңелле татар теле» // URL: http://tatarschool.ru/media</w:t>
            </w:r>
          </w:p>
        </w:tc>
      </w:tr>
      <w:tr w:rsidR="007E30E9">
        <w:trPr>
          <w:trHeight w:hRule="exact" w:val="348"/>
        </w:trPr>
        <w:tc>
          <w:tcPr>
            <w:tcW w:w="55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30E9" w:rsidRDefault="006C5D6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30E9" w:rsidRDefault="006C5D6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25</w:t>
            </w:r>
          </w:p>
        </w:tc>
        <w:tc>
          <w:tcPr>
            <w:tcW w:w="92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30E9" w:rsidRDefault="007E30E9"/>
        </w:tc>
      </w:tr>
      <w:tr w:rsidR="007E30E9">
        <w:trPr>
          <w:trHeight w:hRule="exact" w:val="348"/>
        </w:trPr>
        <w:tc>
          <w:tcPr>
            <w:tcW w:w="155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30E9" w:rsidRDefault="006C5D6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Раздел 2.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Мир моих увлечений</w:t>
            </w:r>
          </w:p>
        </w:tc>
      </w:tr>
      <w:tr w:rsidR="008D3BEA" w:rsidRPr="006C5D68" w:rsidTr="00563F0A">
        <w:trPr>
          <w:trHeight w:val="397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3BEA" w:rsidRDefault="008D3BEA" w:rsidP="008D3BE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2.1.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3BEA" w:rsidRPr="006C5D68" w:rsidRDefault="008D3BEA" w:rsidP="008D3BEA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6C5D6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Мои любимые дела. Любимые игры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3BEA" w:rsidRPr="008D3BEA" w:rsidRDefault="008D3BEA" w:rsidP="008D3BEA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8D3BEA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10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3BEA" w:rsidRPr="00563F0A" w:rsidRDefault="008D3BEA" w:rsidP="008D3BEA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63F0A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3BEA" w:rsidRPr="00563F0A" w:rsidRDefault="008D3BEA" w:rsidP="008D3BEA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63F0A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3BEA" w:rsidRPr="006C5D68" w:rsidRDefault="008D3BEA" w:rsidP="008D3BEA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6C5D68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Мультимедийные приложения к учебникам татарского языка</w:t>
            </w:r>
          </w:p>
          <w:p w:rsidR="008D3BEA" w:rsidRPr="006C5D68" w:rsidRDefault="008D3BEA" w:rsidP="008D3BEA">
            <w:pPr>
              <w:rPr>
                <w:lang w:val="ru-RU"/>
              </w:rPr>
            </w:pPr>
            <w:r w:rsidRPr="006C5D68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«Күңелле татар теле» // URL: http://tatarschool.ru/media</w:t>
            </w:r>
          </w:p>
        </w:tc>
      </w:tr>
      <w:tr w:rsidR="008D3BEA" w:rsidRPr="00563F0A" w:rsidTr="00563F0A">
        <w:trPr>
          <w:trHeight w:val="397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3BEA" w:rsidRDefault="008D3BEA" w:rsidP="008D3BE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2.2.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3BEA" w:rsidRDefault="008D3BEA" w:rsidP="008D3BE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Мои питомцы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3BEA" w:rsidRPr="008D3BEA" w:rsidRDefault="008D3BEA" w:rsidP="008D3BEA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8D3BEA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15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3BEA" w:rsidRPr="00563F0A" w:rsidRDefault="008D3BEA" w:rsidP="008D3BEA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63F0A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3BEA" w:rsidRPr="00563F0A" w:rsidRDefault="008D3BEA" w:rsidP="008D3BEA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63F0A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3BEA" w:rsidRPr="006C5D68" w:rsidRDefault="008D3BEA" w:rsidP="008D3BEA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6C5D68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Мультимедийные приложения к учебникам татарского языка</w:t>
            </w:r>
          </w:p>
          <w:p w:rsidR="008D3BEA" w:rsidRPr="00563F0A" w:rsidRDefault="008D3BEA" w:rsidP="008D3BEA">
            <w:pPr>
              <w:rPr>
                <w:lang w:val="ru-RU"/>
              </w:rPr>
            </w:pPr>
            <w:r w:rsidRPr="006C5D68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«Күңелле татар теле» // URL: http://tatarschool.ru/media</w:t>
            </w:r>
          </w:p>
        </w:tc>
      </w:tr>
    </w:tbl>
    <w:p w:rsidR="007E30E9" w:rsidRPr="00563F0A" w:rsidRDefault="007E30E9">
      <w:pPr>
        <w:autoSpaceDE w:val="0"/>
        <w:autoSpaceDN w:val="0"/>
        <w:spacing w:after="0" w:line="14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5068"/>
        <w:gridCol w:w="672"/>
        <w:gridCol w:w="2124"/>
        <w:gridCol w:w="2174"/>
        <w:gridCol w:w="4960"/>
      </w:tblGrid>
      <w:tr w:rsidR="007E30E9">
        <w:trPr>
          <w:trHeight w:hRule="exact" w:val="348"/>
        </w:trPr>
        <w:tc>
          <w:tcPr>
            <w:tcW w:w="55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30E9" w:rsidRDefault="00563F0A">
            <w:pPr>
              <w:autoSpaceDE w:val="0"/>
              <w:autoSpaceDN w:val="0"/>
              <w:spacing w:before="78" w:after="0" w:line="230" w:lineRule="auto"/>
              <w:ind w:left="72"/>
            </w:pPr>
            <w:r w:rsidRPr="00563F0A">
              <w:rPr>
                <w:lang w:val="ru-RU"/>
              </w:rPr>
              <w:tab/>
            </w:r>
            <w:r w:rsidR="006C5D68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30E9" w:rsidRDefault="006C5D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25</w:t>
            </w:r>
          </w:p>
        </w:tc>
        <w:tc>
          <w:tcPr>
            <w:tcW w:w="92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30E9" w:rsidRDefault="007E30E9"/>
        </w:tc>
      </w:tr>
      <w:tr w:rsidR="007E30E9">
        <w:trPr>
          <w:trHeight w:hRule="exact" w:val="348"/>
        </w:trPr>
        <w:tc>
          <w:tcPr>
            <w:tcW w:w="155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30E9" w:rsidRDefault="006C5D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 3.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Мир вокруг меня</w:t>
            </w:r>
          </w:p>
        </w:tc>
      </w:tr>
      <w:tr w:rsidR="008D3BEA" w:rsidRPr="00563F0A" w:rsidTr="00563F0A">
        <w:trPr>
          <w:trHeight w:val="397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3BEA" w:rsidRDefault="008D3BEA" w:rsidP="008D3BE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3.1.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3BEA" w:rsidRDefault="008D3BEA" w:rsidP="008D3BE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День знаний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3BEA" w:rsidRPr="008D3BEA" w:rsidRDefault="008D3BEA" w:rsidP="008D3BEA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8D3BEA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5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3BEA" w:rsidRPr="00563F0A" w:rsidRDefault="008D3BEA" w:rsidP="008D3BEA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63F0A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3BEA" w:rsidRPr="00563F0A" w:rsidRDefault="008D3BEA" w:rsidP="008D3BEA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63F0A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3BEA" w:rsidRPr="006C5D68" w:rsidRDefault="008D3BEA" w:rsidP="008D3BEA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6C5D68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Мультимедийные приложения к учебникам татарского языка</w:t>
            </w:r>
          </w:p>
          <w:p w:rsidR="008D3BEA" w:rsidRPr="00563F0A" w:rsidRDefault="008D3BEA" w:rsidP="008D3BEA">
            <w:pPr>
              <w:rPr>
                <w:lang w:val="ru-RU"/>
              </w:rPr>
            </w:pPr>
            <w:r w:rsidRPr="006C5D68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«Күңелле татар теле» // URL: http://tatarschool.ru/media</w:t>
            </w:r>
          </w:p>
        </w:tc>
      </w:tr>
      <w:tr w:rsidR="008D3BEA" w:rsidRPr="00563F0A" w:rsidTr="00563F0A">
        <w:trPr>
          <w:trHeight w:val="397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3BEA" w:rsidRDefault="008D3BEA" w:rsidP="008D3BE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3.2.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3BEA" w:rsidRDefault="008D3BEA" w:rsidP="008D3BE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В школьной столовой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3BEA" w:rsidRPr="008D3BEA" w:rsidRDefault="008D3BEA" w:rsidP="008D3BEA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8D3BEA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5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3BEA" w:rsidRPr="00563F0A" w:rsidRDefault="008D3BEA" w:rsidP="008D3BEA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63F0A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3BEA" w:rsidRPr="00563F0A" w:rsidRDefault="008D3BEA" w:rsidP="008D3BEA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63F0A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3BEA" w:rsidRPr="006C5D68" w:rsidRDefault="008D3BEA" w:rsidP="008D3BEA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6C5D68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Мультимедийные приложения к учебникам татарского языка</w:t>
            </w:r>
          </w:p>
          <w:p w:rsidR="008D3BEA" w:rsidRPr="00563F0A" w:rsidRDefault="008D3BEA" w:rsidP="008D3BEA">
            <w:pPr>
              <w:rPr>
                <w:lang w:val="ru-RU"/>
              </w:rPr>
            </w:pPr>
            <w:r w:rsidRPr="006C5D68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«Күңелле татар теле» // URL: http://tatarschool.ru/media</w:t>
            </w:r>
          </w:p>
        </w:tc>
      </w:tr>
      <w:tr w:rsidR="008D3BEA" w:rsidRPr="006C5D68" w:rsidTr="00563F0A">
        <w:trPr>
          <w:trHeight w:val="397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3BEA" w:rsidRDefault="008D3BEA" w:rsidP="008D3BE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3.3.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3BEA" w:rsidRPr="006C5D68" w:rsidRDefault="008D3BEA" w:rsidP="008D3BEA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6C5D6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Мой дом, моя улица. Моя квартира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3BEA" w:rsidRPr="008D3BEA" w:rsidRDefault="008D3BEA" w:rsidP="008D3BEA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8D3BEA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7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3BEA" w:rsidRPr="00563F0A" w:rsidRDefault="008D3BEA" w:rsidP="008D3BEA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63F0A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3BEA" w:rsidRPr="00563F0A" w:rsidRDefault="008D3BEA" w:rsidP="008D3BEA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63F0A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3BEA" w:rsidRPr="006C5D68" w:rsidRDefault="008D3BEA" w:rsidP="008D3BEA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6C5D68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Мультимедийные приложения к учебникам татарского языка</w:t>
            </w:r>
          </w:p>
          <w:p w:rsidR="008D3BEA" w:rsidRPr="006C5D68" w:rsidRDefault="008D3BEA" w:rsidP="008D3BEA">
            <w:pPr>
              <w:rPr>
                <w:lang w:val="ru-RU"/>
              </w:rPr>
            </w:pPr>
            <w:r w:rsidRPr="006C5D68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«Күңелле татар теле» // URL: http://tatarschool.ru/media</w:t>
            </w:r>
          </w:p>
        </w:tc>
      </w:tr>
      <w:tr w:rsidR="008D3BEA" w:rsidRPr="00563F0A" w:rsidTr="008D3BEA">
        <w:trPr>
          <w:trHeight w:val="473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3BEA" w:rsidRDefault="008D3BEA" w:rsidP="008D3BEA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3.4.</w:t>
            </w:r>
          </w:p>
        </w:tc>
        <w:tc>
          <w:tcPr>
            <w:tcW w:w="50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3BEA" w:rsidRDefault="008D3BEA" w:rsidP="008D3BEA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В магазине. На дороге</w:t>
            </w:r>
          </w:p>
        </w:tc>
        <w:tc>
          <w:tcPr>
            <w:tcW w:w="67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3BEA" w:rsidRPr="008D3BEA" w:rsidRDefault="008D3BEA" w:rsidP="008D3BEA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8D3BEA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8</w:t>
            </w:r>
          </w:p>
        </w:tc>
        <w:tc>
          <w:tcPr>
            <w:tcW w:w="212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3BEA" w:rsidRPr="00563F0A" w:rsidRDefault="008D3BEA" w:rsidP="008D3BEA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63F0A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217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3BEA" w:rsidRPr="00563F0A" w:rsidRDefault="008D3BEA" w:rsidP="008D3BEA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63F0A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496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3BEA" w:rsidRPr="006C5D68" w:rsidRDefault="008D3BEA" w:rsidP="008D3BEA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6C5D68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Мультимедийные приложения к учебникам татарского языка</w:t>
            </w:r>
          </w:p>
          <w:p w:rsidR="008D3BEA" w:rsidRPr="00563F0A" w:rsidRDefault="008D3BEA" w:rsidP="008D3BEA">
            <w:pPr>
              <w:rPr>
                <w:lang w:val="ru-RU"/>
              </w:rPr>
            </w:pPr>
            <w:r w:rsidRPr="006C5D68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«Күңелле татар теле» // URL: http://tatarschool.ru/media</w:t>
            </w:r>
          </w:p>
        </w:tc>
      </w:tr>
      <w:tr w:rsidR="007E30E9">
        <w:trPr>
          <w:trHeight w:hRule="exact" w:val="348"/>
        </w:trPr>
        <w:tc>
          <w:tcPr>
            <w:tcW w:w="55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30E9" w:rsidRDefault="006C5D6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30E9" w:rsidRDefault="006C5D6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25</w:t>
            </w:r>
          </w:p>
        </w:tc>
        <w:tc>
          <w:tcPr>
            <w:tcW w:w="92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30E9" w:rsidRDefault="007E30E9"/>
        </w:tc>
      </w:tr>
      <w:tr w:rsidR="007E30E9">
        <w:trPr>
          <w:trHeight w:hRule="exact" w:val="348"/>
        </w:trPr>
        <w:tc>
          <w:tcPr>
            <w:tcW w:w="155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30E9" w:rsidRDefault="006C5D6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 4.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Моя Родина</w:t>
            </w:r>
          </w:p>
        </w:tc>
      </w:tr>
      <w:tr w:rsidR="008D3BEA" w:rsidRPr="006C5D68" w:rsidTr="00563F0A">
        <w:trPr>
          <w:trHeight w:hRule="exact" w:val="397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3BEA" w:rsidRDefault="008D3BEA" w:rsidP="008D3BE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4.1.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3BEA" w:rsidRPr="006C5D68" w:rsidRDefault="008D3BEA" w:rsidP="008D3BEA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6C5D6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Города России и Татарстана. Народы Татарстана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3BEA" w:rsidRPr="008D3BEA" w:rsidRDefault="008D3BEA" w:rsidP="008D3BEA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8D3BEA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15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3BEA" w:rsidRPr="00563F0A" w:rsidRDefault="008D3BEA" w:rsidP="008D3BEA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</w:t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3BEA" w:rsidRPr="00563F0A" w:rsidRDefault="008D3BEA" w:rsidP="008D3BEA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63F0A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3BEA" w:rsidRPr="006C5D68" w:rsidRDefault="008D3BEA" w:rsidP="008D3BEA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6C5D68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Мультимедийные приложения к учебникам татарского языка</w:t>
            </w:r>
          </w:p>
          <w:p w:rsidR="008D3BEA" w:rsidRPr="006C5D68" w:rsidRDefault="008D3BEA" w:rsidP="008D3BEA">
            <w:pPr>
              <w:rPr>
                <w:lang w:val="ru-RU"/>
              </w:rPr>
            </w:pPr>
            <w:r w:rsidRPr="006C5D68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«Күңелле татар теле» // URL: http://tatarschool.ru/media</w:t>
            </w:r>
          </w:p>
        </w:tc>
      </w:tr>
      <w:tr w:rsidR="008D3BEA" w:rsidRPr="006C5D68" w:rsidTr="00563F0A">
        <w:trPr>
          <w:trHeight w:hRule="exact" w:val="397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3BEA" w:rsidRDefault="008D3BEA" w:rsidP="008D3BE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4.2.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3BEA" w:rsidRPr="006C5D68" w:rsidRDefault="008D3BEA" w:rsidP="008D3BEA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6C5D6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Национальные праздники татарского и русского народов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3BEA" w:rsidRPr="008D3BEA" w:rsidRDefault="008D3BEA" w:rsidP="008D3BEA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8D3BEA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12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3BEA" w:rsidRPr="00563F0A" w:rsidRDefault="008D3BEA" w:rsidP="008D3BEA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63F0A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3BEA" w:rsidRPr="00563F0A" w:rsidRDefault="008D3BEA" w:rsidP="008D3BEA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63F0A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3BEA" w:rsidRPr="006C5D68" w:rsidRDefault="008D3BEA" w:rsidP="008D3BEA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6C5D68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Мультимедийные приложения к учебникам татарского языка</w:t>
            </w:r>
          </w:p>
          <w:p w:rsidR="008D3BEA" w:rsidRPr="006C5D68" w:rsidRDefault="008D3BEA" w:rsidP="008D3BEA">
            <w:pPr>
              <w:rPr>
                <w:lang w:val="ru-RU"/>
              </w:rPr>
            </w:pPr>
            <w:r w:rsidRPr="006C5D68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«Күңелле татар теле» // URL: http://tatarschool.ru/media</w:t>
            </w:r>
          </w:p>
        </w:tc>
      </w:tr>
      <w:tr w:rsidR="007E30E9">
        <w:trPr>
          <w:trHeight w:hRule="exact" w:val="348"/>
        </w:trPr>
        <w:tc>
          <w:tcPr>
            <w:tcW w:w="55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30E9" w:rsidRDefault="006C5D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30E9" w:rsidRDefault="006C5D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27</w:t>
            </w:r>
          </w:p>
        </w:tc>
        <w:tc>
          <w:tcPr>
            <w:tcW w:w="92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30E9" w:rsidRDefault="007E30E9"/>
        </w:tc>
      </w:tr>
      <w:tr w:rsidR="007E30E9">
        <w:trPr>
          <w:trHeight w:hRule="exact" w:val="348"/>
        </w:trPr>
        <w:tc>
          <w:tcPr>
            <w:tcW w:w="55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30E9" w:rsidRPr="006C5D68" w:rsidRDefault="006C5D68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6C5D6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ОБЩЕЕ КОЛИЧЕСТВО ЧАСОВ ПО ПРОГРАММЕ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30E9" w:rsidRDefault="006C5D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102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30E9" w:rsidRPr="00563F0A" w:rsidRDefault="00563F0A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</w:t>
            </w:r>
          </w:p>
        </w:tc>
        <w:tc>
          <w:tcPr>
            <w:tcW w:w="7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30E9" w:rsidRDefault="007E30E9"/>
        </w:tc>
      </w:tr>
    </w:tbl>
    <w:p w:rsidR="007E30E9" w:rsidRDefault="006C5D68">
      <w:pPr>
        <w:autoSpaceDE w:val="0"/>
        <w:autoSpaceDN w:val="0"/>
        <w:spacing w:before="188" w:after="92" w:line="233" w:lineRule="auto"/>
      </w:pPr>
      <w:r>
        <w:rPr>
          <w:rFonts w:ascii="Times New Roman" w:eastAsia="Times New Roman" w:hAnsi="Times New Roman"/>
          <w:b/>
          <w:color w:val="000000"/>
          <w:sz w:val="18"/>
        </w:rPr>
        <w:lastRenderedPageBreak/>
        <w:t>4 КЛАСС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08"/>
        <w:gridCol w:w="5120"/>
        <w:gridCol w:w="540"/>
        <w:gridCol w:w="2295"/>
        <w:gridCol w:w="2126"/>
        <w:gridCol w:w="4961"/>
      </w:tblGrid>
      <w:tr w:rsidR="007E30E9" w:rsidTr="000E0199">
        <w:trPr>
          <w:trHeight w:hRule="exact" w:val="348"/>
        </w:trPr>
        <w:tc>
          <w:tcPr>
            <w:tcW w:w="4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30E9" w:rsidRDefault="006C5D68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51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30E9" w:rsidRPr="006C5D68" w:rsidRDefault="006C5D68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6C5D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4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30E9" w:rsidRDefault="006C5D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Количество часов</w:t>
            </w:r>
          </w:p>
        </w:tc>
        <w:tc>
          <w:tcPr>
            <w:tcW w:w="49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30E9" w:rsidRDefault="006C5D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Электронные (цифровые) образовательные ресурсы</w:t>
            </w:r>
          </w:p>
        </w:tc>
      </w:tr>
      <w:tr w:rsidR="007E30E9" w:rsidTr="000E0199">
        <w:trPr>
          <w:trHeight w:hRule="exact" w:val="348"/>
        </w:trPr>
        <w:tc>
          <w:tcPr>
            <w:tcW w:w="4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0E9" w:rsidRDefault="007E30E9"/>
        </w:tc>
        <w:tc>
          <w:tcPr>
            <w:tcW w:w="51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0E9" w:rsidRDefault="007E30E9"/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30E9" w:rsidRDefault="006C5D68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всего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30E9" w:rsidRDefault="006C5D68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контрольные работы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30E9" w:rsidRDefault="006C5D68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практические работы</w:t>
            </w:r>
          </w:p>
        </w:tc>
        <w:tc>
          <w:tcPr>
            <w:tcW w:w="49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0E9" w:rsidRDefault="007E30E9"/>
        </w:tc>
      </w:tr>
      <w:tr w:rsidR="007E30E9" w:rsidTr="000E0199">
        <w:trPr>
          <w:trHeight w:hRule="exact" w:val="350"/>
        </w:trPr>
        <w:tc>
          <w:tcPr>
            <w:tcW w:w="1545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30E9" w:rsidRDefault="006C5D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Раздел 1.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Мир моего «Я»</w:t>
            </w:r>
          </w:p>
        </w:tc>
      </w:tr>
      <w:tr w:rsidR="007E30E9" w:rsidRPr="006C5D68" w:rsidTr="000E0199">
        <w:trPr>
          <w:trHeight w:hRule="exact" w:val="624"/>
        </w:trPr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30E9" w:rsidRDefault="006C5D68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5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30E9" w:rsidRPr="006C5D68" w:rsidRDefault="006C5D68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6C5D6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Я и моя семья. Профессии родителей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30E9" w:rsidRPr="008D3BEA" w:rsidRDefault="008D3BEA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8D3BEA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15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30E9" w:rsidRPr="008D3BEA" w:rsidRDefault="008D3BEA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8D3BEA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30E9" w:rsidRPr="008D3BEA" w:rsidRDefault="008D3BEA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8D3BEA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3BEA" w:rsidRPr="006C5D68" w:rsidRDefault="008D3BEA" w:rsidP="008D3BEA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6C5D68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Мультимедийные приложения к учебникам татарского языка</w:t>
            </w:r>
          </w:p>
          <w:p w:rsidR="007E30E9" w:rsidRPr="006C5D68" w:rsidRDefault="008D3BEA" w:rsidP="008D3BEA">
            <w:pPr>
              <w:rPr>
                <w:lang w:val="ru-RU"/>
              </w:rPr>
            </w:pPr>
            <w:r w:rsidRPr="006C5D68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«Күңелле татар теле» // URL: http://tatarschool.ru/media</w:t>
            </w:r>
          </w:p>
        </w:tc>
      </w:tr>
      <w:tr w:rsidR="007E30E9" w:rsidRPr="006C5D68" w:rsidTr="000E0199">
        <w:trPr>
          <w:trHeight w:hRule="exact" w:val="624"/>
        </w:trPr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30E9" w:rsidRDefault="006C5D68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1.2.</w:t>
            </w:r>
          </w:p>
        </w:tc>
        <w:tc>
          <w:tcPr>
            <w:tcW w:w="5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30E9" w:rsidRPr="006C5D68" w:rsidRDefault="006C5D68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6C5D6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Распорядок дня. Внешний вид. Мое здоровье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30E9" w:rsidRPr="008D3BEA" w:rsidRDefault="008D3BEA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8D3BEA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10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30E9" w:rsidRPr="008D3BEA" w:rsidRDefault="008D3BEA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8D3BEA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30E9" w:rsidRPr="008D3BEA" w:rsidRDefault="008D3BEA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8D3BEA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3BEA" w:rsidRPr="006C5D68" w:rsidRDefault="008D3BEA" w:rsidP="008D3BEA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6C5D68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Мультимедийные приложения к учебникам татарского языка</w:t>
            </w:r>
          </w:p>
          <w:p w:rsidR="007E30E9" w:rsidRPr="006C5D68" w:rsidRDefault="008D3BEA" w:rsidP="008D3BEA">
            <w:pPr>
              <w:rPr>
                <w:lang w:val="ru-RU"/>
              </w:rPr>
            </w:pPr>
            <w:r w:rsidRPr="006C5D68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«Күңелле татар теле» // URL: http://tatarschool.ru/media</w:t>
            </w:r>
          </w:p>
        </w:tc>
      </w:tr>
      <w:tr w:rsidR="007E30E9" w:rsidTr="000E0199">
        <w:trPr>
          <w:trHeight w:hRule="exact" w:val="348"/>
        </w:trPr>
        <w:tc>
          <w:tcPr>
            <w:tcW w:w="5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30E9" w:rsidRDefault="006C5D6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30E9" w:rsidRDefault="006C5D6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25</w:t>
            </w:r>
          </w:p>
        </w:tc>
        <w:tc>
          <w:tcPr>
            <w:tcW w:w="93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30E9" w:rsidRDefault="007E30E9"/>
        </w:tc>
      </w:tr>
      <w:tr w:rsidR="007E30E9" w:rsidTr="000E0199">
        <w:trPr>
          <w:trHeight w:hRule="exact" w:val="348"/>
        </w:trPr>
        <w:tc>
          <w:tcPr>
            <w:tcW w:w="1545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30E9" w:rsidRDefault="006C5D6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Раздел 2.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Мир моих увлечений</w:t>
            </w:r>
          </w:p>
        </w:tc>
      </w:tr>
      <w:tr w:rsidR="008D3BEA" w:rsidRPr="008D3BEA" w:rsidTr="000E0199">
        <w:trPr>
          <w:trHeight w:hRule="exact" w:val="624"/>
        </w:trPr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3BEA" w:rsidRDefault="008D3BEA" w:rsidP="008D3BE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2.1.</w:t>
            </w:r>
          </w:p>
        </w:tc>
        <w:tc>
          <w:tcPr>
            <w:tcW w:w="5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3BEA" w:rsidRDefault="008D3BEA" w:rsidP="008D3BE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Мое свободное время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3BEA" w:rsidRPr="008D3BEA" w:rsidRDefault="008D3BEA" w:rsidP="008D3BEA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8D3BEA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10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3BEA" w:rsidRPr="008D3BEA" w:rsidRDefault="008D3BEA" w:rsidP="008D3BEA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8D3BEA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3BEA" w:rsidRPr="008D3BEA" w:rsidRDefault="008D3BEA" w:rsidP="008D3BEA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8D3BEA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3BEA" w:rsidRPr="006C5D68" w:rsidRDefault="008D3BEA" w:rsidP="008D3BEA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6C5D68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Мультимедийные приложения к учебникам татарского языка</w:t>
            </w:r>
          </w:p>
          <w:p w:rsidR="008D3BEA" w:rsidRPr="008D3BEA" w:rsidRDefault="008D3BEA" w:rsidP="008D3BEA">
            <w:pPr>
              <w:rPr>
                <w:lang w:val="ru-RU"/>
              </w:rPr>
            </w:pPr>
            <w:r w:rsidRPr="006C5D68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«Күңелле татар теле» // URL: http://tatarschool.ru/media</w:t>
            </w:r>
          </w:p>
        </w:tc>
      </w:tr>
      <w:tr w:rsidR="008D3BEA" w:rsidRPr="008D3BEA" w:rsidTr="000E0199">
        <w:trPr>
          <w:trHeight w:hRule="exact" w:val="624"/>
        </w:trPr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3BEA" w:rsidRDefault="008D3BEA" w:rsidP="008D3BE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2.2.</w:t>
            </w:r>
          </w:p>
        </w:tc>
        <w:tc>
          <w:tcPr>
            <w:tcW w:w="5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3BEA" w:rsidRDefault="008D3BEA" w:rsidP="008D3BE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Путешествия. Каникулы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3BEA" w:rsidRPr="008D3BEA" w:rsidRDefault="008D3BEA" w:rsidP="008D3BEA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8D3BEA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15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3BEA" w:rsidRPr="008D3BEA" w:rsidRDefault="008D3BEA" w:rsidP="008D3BEA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8D3BEA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3BEA" w:rsidRPr="008D3BEA" w:rsidRDefault="008D3BEA" w:rsidP="008D3BEA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8D3BEA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3BEA" w:rsidRPr="006C5D68" w:rsidRDefault="008D3BEA" w:rsidP="008D3BEA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6C5D68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Мультимедийные приложения к учебникам татарского языка</w:t>
            </w:r>
          </w:p>
          <w:p w:rsidR="008D3BEA" w:rsidRPr="008D3BEA" w:rsidRDefault="008D3BEA" w:rsidP="008D3BEA">
            <w:pPr>
              <w:rPr>
                <w:lang w:val="ru-RU"/>
              </w:rPr>
            </w:pPr>
            <w:r w:rsidRPr="006C5D68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«Күңелле татар теле» // URL: http://tatarschool.ru/media</w:t>
            </w:r>
          </w:p>
        </w:tc>
      </w:tr>
      <w:tr w:rsidR="007E30E9" w:rsidTr="000E0199">
        <w:trPr>
          <w:trHeight w:hRule="exact" w:val="348"/>
        </w:trPr>
        <w:tc>
          <w:tcPr>
            <w:tcW w:w="5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30E9" w:rsidRDefault="006C5D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30E9" w:rsidRDefault="006C5D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25</w:t>
            </w:r>
          </w:p>
        </w:tc>
        <w:tc>
          <w:tcPr>
            <w:tcW w:w="93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30E9" w:rsidRDefault="007E30E9"/>
        </w:tc>
      </w:tr>
      <w:tr w:rsidR="007E30E9" w:rsidTr="000E0199">
        <w:trPr>
          <w:trHeight w:hRule="exact" w:val="231"/>
        </w:trPr>
        <w:tc>
          <w:tcPr>
            <w:tcW w:w="1545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30E9" w:rsidRDefault="006C5D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 3.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Мир вокруг меня</w:t>
            </w:r>
          </w:p>
        </w:tc>
      </w:tr>
      <w:tr w:rsidR="008D3BEA" w:rsidRPr="008D3BEA" w:rsidTr="000E0199">
        <w:trPr>
          <w:trHeight w:val="554"/>
        </w:trPr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3BEA" w:rsidRDefault="008D3BEA" w:rsidP="008D3BE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3.1.</w:t>
            </w:r>
          </w:p>
        </w:tc>
        <w:tc>
          <w:tcPr>
            <w:tcW w:w="51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3BEA" w:rsidRDefault="008D3BEA" w:rsidP="008D3BE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Новый учебный год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3BEA" w:rsidRPr="008D3BEA" w:rsidRDefault="008D3BEA" w:rsidP="008D3BEA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8D3BEA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7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3BEA" w:rsidRPr="008D3BEA" w:rsidRDefault="008D3BEA" w:rsidP="008D3BEA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8D3BEA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3BEA" w:rsidRPr="008D3BEA" w:rsidRDefault="008D3BEA" w:rsidP="008D3BEA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8D3BEA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3BEA" w:rsidRPr="006C5D68" w:rsidRDefault="008D3BEA" w:rsidP="008D3BEA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6C5D68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Мультимедийные приложения к учебникам татарского языка</w:t>
            </w:r>
          </w:p>
          <w:p w:rsidR="008D3BEA" w:rsidRPr="008D3BEA" w:rsidRDefault="008D3BEA" w:rsidP="008D3BEA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6C5D68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«Күңелле татар теле» // URL: http://tatarschool.ru/media</w:t>
            </w:r>
          </w:p>
        </w:tc>
      </w:tr>
      <w:tr w:rsidR="008D3BEA" w:rsidRPr="008D3BEA" w:rsidTr="000E0199">
        <w:trPr>
          <w:trHeight w:val="567"/>
        </w:trPr>
        <w:tc>
          <w:tcPr>
            <w:tcW w:w="40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3BEA" w:rsidRDefault="008D3BEA" w:rsidP="008D3BEA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3.2.</w:t>
            </w:r>
          </w:p>
        </w:tc>
        <w:tc>
          <w:tcPr>
            <w:tcW w:w="51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3BEA" w:rsidRDefault="008D3BEA" w:rsidP="008D3BEA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Мои близкие и друзья</w:t>
            </w:r>
          </w:p>
        </w:tc>
        <w:tc>
          <w:tcPr>
            <w:tcW w:w="5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3BEA" w:rsidRPr="008D3BEA" w:rsidRDefault="008D3BEA" w:rsidP="008D3BEA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8D3BEA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8</w:t>
            </w:r>
          </w:p>
        </w:tc>
        <w:tc>
          <w:tcPr>
            <w:tcW w:w="2295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3BEA" w:rsidRPr="008D3BEA" w:rsidRDefault="008D3BEA" w:rsidP="008D3BEA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8D3BEA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3BEA" w:rsidRPr="008D3BEA" w:rsidRDefault="008D3BEA" w:rsidP="008D3BEA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8D3BEA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4961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3BEA" w:rsidRPr="006C5D68" w:rsidRDefault="008D3BEA" w:rsidP="008D3BEA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6C5D68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Мультимедийные приложения к учебникам татарского языка</w:t>
            </w:r>
          </w:p>
          <w:p w:rsidR="008D3BEA" w:rsidRPr="008D3BEA" w:rsidRDefault="008D3BEA" w:rsidP="008D3BEA">
            <w:pPr>
              <w:rPr>
                <w:lang w:val="ru-RU"/>
              </w:rPr>
            </w:pPr>
            <w:r w:rsidRPr="006C5D68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«Күңелле татар теле» // URL: http://tatarschool.ru/media</w:t>
            </w:r>
          </w:p>
        </w:tc>
      </w:tr>
      <w:tr w:rsidR="008D3BEA" w:rsidRPr="008D3BEA" w:rsidTr="000E0199">
        <w:trPr>
          <w:trHeight w:val="567"/>
        </w:trPr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3BEA" w:rsidRDefault="008D3BEA" w:rsidP="008D3BEA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3.3.</w:t>
            </w:r>
          </w:p>
        </w:tc>
        <w:tc>
          <w:tcPr>
            <w:tcW w:w="5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3BEA" w:rsidRDefault="008D3BEA" w:rsidP="008D3BE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Совместные интересы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3BEA" w:rsidRPr="008D3BEA" w:rsidRDefault="008D3BEA" w:rsidP="008D3BEA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8D3BEA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5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3BEA" w:rsidRPr="008D3BEA" w:rsidRDefault="008D3BEA" w:rsidP="008D3BEA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8D3BEA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3BEA" w:rsidRPr="008D3BEA" w:rsidRDefault="008D3BEA" w:rsidP="008D3BEA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8D3BEA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3BEA" w:rsidRPr="006C5D68" w:rsidRDefault="008D3BEA" w:rsidP="008D3BEA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6C5D68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Мультимедийные приложения к учебникам татарского языка</w:t>
            </w:r>
          </w:p>
          <w:p w:rsidR="008D3BEA" w:rsidRPr="008D3BEA" w:rsidRDefault="008D3BEA" w:rsidP="008D3BEA">
            <w:pPr>
              <w:rPr>
                <w:lang w:val="ru-RU"/>
              </w:rPr>
            </w:pPr>
            <w:r w:rsidRPr="006C5D68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«Күңелле татар теле» // URL: http://tatarschool.ru/media</w:t>
            </w:r>
          </w:p>
        </w:tc>
      </w:tr>
      <w:tr w:rsidR="008D3BEA" w:rsidRPr="006C5D68" w:rsidTr="000E0199">
        <w:trPr>
          <w:trHeight w:val="567"/>
        </w:trPr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3BEA" w:rsidRDefault="008D3BEA" w:rsidP="008D3BEA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3.4.</w:t>
            </w:r>
          </w:p>
        </w:tc>
        <w:tc>
          <w:tcPr>
            <w:tcW w:w="5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3BEA" w:rsidRPr="006C5D68" w:rsidRDefault="008D3BEA" w:rsidP="008D3BEA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6C5D6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Животный и растительный мир. В зоопарке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3BEA" w:rsidRPr="008D3BEA" w:rsidRDefault="008D3BEA" w:rsidP="008D3BEA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8D3BEA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5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3BEA" w:rsidRPr="008D3BEA" w:rsidRDefault="008D3BEA" w:rsidP="008D3BEA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8D3BEA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3BEA" w:rsidRPr="008D3BEA" w:rsidRDefault="008D3BEA" w:rsidP="008D3BEA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8D3BEA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3BEA" w:rsidRPr="006C5D68" w:rsidRDefault="008D3BEA" w:rsidP="008D3BEA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6C5D68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Мультимедийные приложения к учебникам татарского языка</w:t>
            </w:r>
          </w:p>
          <w:p w:rsidR="008D3BEA" w:rsidRPr="006C5D68" w:rsidRDefault="008D3BEA" w:rsidP="008D3BEA">
            <w:pPr>
              <w:rPr>
                <w:lang w:val="ru-RU"/>
              </w:rPr>
            </w:pPr>
            <w:r w:rsidRPr="006C5D68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«Күңелле татар теле» // URL: http://tatarschool.ru/media</w:t>
            </w:r>
          </w:p>
        </w:tc>
      </w:tr>
      <w:tr w:rsidR="007E30E9" w:rsidTr="000E0199">
        <w:trPr>
          <w:trHeight w:hRule="exact" w:val="311"/>
        </w:trPr>
        <w:tc>
          <w:tcPr>
            <w:tcW w:w="5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30E9" w:rsidRDefault="006C5D6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30E9" w:rsidRDefault="006C5D6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25</w:t>
            </w:r>
          </w:p>
        </w:tc>
        <w:tc>
          <w:tcPr>
            <w:tcW w:w="93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30E9" w:rsidRDefault="007E30E9"/>
        </w:tc>
      </w:tr>
      <w:tr w:rsidR="007E30E9" w:rsidTr="000E0199">
        <w:trPr>
          <w:trHeight w:hRule="exact" w:val="352"/>
        </w:trPr>
        <w:tc>
          <w:tcPr>
            <w:tcW w:w="1545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30E9" w:rsidRDefault="006C5D6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 4.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Моя Родина</w:t>
            </w:r>
          </w:p>
        </w:tc>
      </w:tr>
    </w:tbl>
    <w:tbl>
      <w:tblPr>
        <w:tblpPr w:leftFromText="180" w:rightFromText="180" w:vertAnchor="text" w:horzAnchor="margin" w:tblpY="67"/>
        <w:tblW w:w="0" w:type="auto"/>
        <w:tblLayout w:type="fixed"/>
        <w:tblLook w:val="04A0" w:firstRow="1" w:lastRow="0" w:firstColumn="1" w:lastColumn="0" w:noHBand="0" w:noVBand="1"/>
      </w:tblPr>
      <w:tblGrid>
        <w:gridCol w:w="408"/>
        <w:gridCol w:w="5126"/>
        <w:gridCol w:w="540"/>
        <w:gridCol w:w="2295"/>
        <w:gridCol w:w="2126"/>
        <w:gridCol w:w="4961"/>
      </w:tblGrid>
      <w:tr w:rsidR="008D3BEA" w:rsidRPr="006C5D68" w:rsidTr="000E0199">
        <w:trPr>
          <w:trHeight w:hRule="exact" w:val="641"/>
        </w:trPr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3BEA" w:rsidRDefault="008D3BEA" w:rsidP="008D3BE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4.1.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3BEA" w:rsidRPr="006C5D68" w:rsidRDefault="008D3BEA" w:rsidP="008D3BEA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6C5D6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Россия – наша Родина. Татарстан – мой родной край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3BEA" w:rsidRPr="008D3BEA" w:rsidRDefault="008D3BEA" w:rsidP="008D3BEA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8D3BEA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10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3BEA" w:rsidRPr="008D3BEA" w:rsidRDefault="008D3BEA" w:rsidP="008D3BEA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8D3BEA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3BEA" w:rsidRPr="008D3BEA" w:rsidRDefault="008D3BEA" w:rsidP="008D3BEA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8D3BEA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3BEA" w:rsidRPr="006C5D68" w:rsidRDefault="008D3BEA" w:rsidP="008D3BEA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6C5D68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Мультимедийные приложения к учебникам татарского языка</w:t>
            </w:r>
          </w:p>
          <w:p w:rsidR="008D3BEA" w:rsidRPr="006C5D68" w:rsidRDefault="008D3BEA" w:rsidP="008D3BEA">
            <w:pPr>
              <w:rPr>
                <w:lang w:val="ru-RU"/>
              </w:rPr>
            </w:pPr>
            <w:r w:rsidRPr="006C5D68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«Күңелле татар теле» // URL: http://tatarschool.ru/media</w:t>
            </w:r>
          </w:p>
        </w:tc>
      </w:tr>
      <w:tr w:rsidR="008D3BEA" w:rsidRPr="006C5D68" w:rsidTr="000E0199">
        <w:trPr>
          <w:trHeight w:hRule="exact" w:val="641"/>
        </w:trPr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3BEA" w:rsidRDefault="008D3BEA" w:rsidP="008D3BE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4.2.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3BEA" w:rsidRPr="006C5D68" w:rsidRDefault="008D3BEA" w:rsidP="008D3BEA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6C5D6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Детские писатели и поэты. Детский фольклор (рифмовки, считалки, скороговорки, загадки, сказки)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3BEA" w:rsidRPr="008D3BEA" w:rsidRDefault="008D3BEA" w:rsidP="008D3BEA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8D3BEA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7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3BEA" w:rsidRPr="008D3BEA" w:rsidRDefault="008D3BEA" w:rsidP="008D3BEA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8D3BEA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3BEA" w:rsidRPr="008D3BEA" w:rsidRDefault="008D3BEA" w:rsidP="008D3BEA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8D3BEA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3BEA" w:rsidRPr="006C5D68" w:rsidRDefault="008D3BEA" w:rsidP="008D3BEA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6C5D68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Мультимедийные приложения к учебникам татарского языка</w:t>
            </w:r>
          </w:p>
          <w:p w:rsidR="008D3BEA" w:rsidRPr="006C5D68" w:rsidRDefault="008D3BEA" w:rsidP="008D3BEA">
            <w:pPr>
              <w:rPr>
                <w:lang w:val="ru-RU"/>
              </w:rPr>
            </w:pPr>
            <w:r w:rsidRPr="006C5D68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«Күңелле татар теле» // URL: http://tatarschool.ru/media</w:t>
            </w:r>
          </w:p>
        </w:tc>
      </w:tr>
      <w:tr w:rsidR="008D3BEA" w:rsidRPr="006C5D68" w:rsidTr="000E0199">
        <w:trPr>
          <w:trHeight w:hRule="exact" w:val="638"/>
        </w:trPr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3BEA" w:rsidRDefault="008D3BEA" w:rsidP="008D3BE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4.3.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3BEA" w:rsidRPr="006C5D68" w:rsidRDefault="008D3BEA" w:rsidP="008D3BEA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6C5D6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Народы, проживающие в нашей республике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3BEA" w:rsidRPr="008D3BEA" w:rsidRDefault="008D3BEA" w:rsidP="008D3BEA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8D3BEA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10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3BEA" w:rsidRPr="008D3BEA" w:rsidRDefault="008D3BEA" w:rsidP="008D3BEA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8D3BEA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3BEA" w:rsidRPr="006C5D68" w:rsidRDefault="008D3BEA" w:rsidP="008D3BEA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3BEA" w:rsidRPr="006C5D68" w:rsidRDefault="008D3BEA" w:rsidP="008D3BEA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6C5D68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Мультимедийные приложения к учебникам татарского языка</w:t>
            </w:r>
          </w:p>
          <w:p w:rsidR="008D3BEA" w:rsidRPr="006C5D68" w:rsidRDefault="008D3BEA" w:rsidP="008D3BEA">
            <w:pPr>
              <w:rPr>
                <w:lang w:val="ru-RU"/>
              </w:rPr>
            </w:pPr>
            <w:r w:rsidRPr="006C5D68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«Күңелле татар теле» // URL: http://tatarschool.ru/media</w:t>
            </w:r>
          </w:p>
        </w:tc>
      </w:tr>
      <w:tr w:rsidR="008D3BEA" w:rsidTr="000E0199">
        <w:trPr>
          <w:trHeight w:hRule="exact" w:val="348"/>
        </w:trPr>
        <w:tc>
          <w:tcPr>
            <w:tcW w:w="5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3BEA" w:rsidRDefault="008D3BEA" w:rsidP="008D3BE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3BEA" w:rsidRDefault="008D3BEA" w:rsidP="008D3BE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27</w:t>
            </w:r>
          </w:p>
        </w:tc>
        <w:tc>
          <w:tcPr>
            <w:tcW w:w="93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3BEA" w:rsidRDefault="008D3BEA" w:rsidP="008D3BEA"/>
        </w:tc>
      </w:tr>
      <w:tr w:rsidR="008D3BEA" w:rsidTr="000E0199">
        <w:trPr>
          <w:trHeight w:hRule="exact" w:val="328"/>
        </w:trPr>
        <w:tc>
          <w:tcPr>
            <w:tcW w:w="5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3BEA" w:rsidRPr="006C5D68" w:rsidRDefault="008D3BEA" w:rsidP="008D3BEA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6C5D6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ОБЩЕЕ КОЛИЧЕСТВО ЧАСОВ ПО ПРОГРАММЕ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3BEA" w:rsidRDefault="008D3BEA" w:rsidP="008D3BE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102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3BEA" w:rsidRPr="008D3BEA" w:rsidRDefault="008D3BEA" w:rsidP="008D3BEA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</w:t>
            </w:r>
          </w:p>
        </w:tc>
        <w:tc>
          <w:tcPr>
            <w:tcW w:w="7087" w:type="dxa"/>
            <w:gridSpan w:val="2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3BEA" w:rsidRDefault="008D3BEA" w:rsidP="008D3BEA"/>
        </w:tc>
      </w:tr>
    </w:tbl>
    <w:p w:rsidR="007E30E9" w:rsidRPr="008D3BEA" w:rsidRDefault="007E30E9" w:rsidP="008D3BEA">
      <w:pPr>
        <w:tabs>
          <w:tab w:val="left" w:pos="7224"/>
        </w:tabs>
        <w:sectPr w:rsidR="007E30E9" w:rsidRPr="008D3BEA" w:rsidSect="008D3BEA">
          <w:pgSz w:w="16840" w:h="11900"/>
          <w:pgMar w:top="284" w:right="640" w:bottom="284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7E30E9" w:rsidRDefault="007E30E9">
      <w:pPr>
        <w:autoSpaceDE w:val="0"/>
        <w:autoSpaceDN w:val="0"/>
        <w:spacing w:after="78" w:line="220" w:lineRule="exact"/>
      </w:pPr>
    </w:p>
    <w:p w:rsidR="000E0199" w:rsidRPr="000E0199" w:rsidRDefault="000E0199" w:rsidP="000E0199">
      <w:pPr>
        <w:autoSpaceDE w:val="0"/>
        <w:autoSpaceDN w:val="0"/>
        <w:spacing w:after="0" w:line="230" w:lineRule="auto"/>
        <w:rPr>
          <w:lang w:val="ru-RU"/>
        </w:rPr>
      </w:pPr>
      <w:r w:rsidRPr="000E0199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УЧЕБНО-МЕТОДИЧЕСКОЕ ОБЕСПЕЧЕНИЕ ОБРАЗОВАТЕЛЬНОГО ПРОЦЕССА </w:t>
      </w:r>
    </w:p>
    <w:p w:rsidR="000E0199" w:rsidRPr="000E0199" w:rsidRDefault="000E0199" w:rsidP="000E0199">
      <w:pPr>
        <w:autoSpaceDE w:val="0"/>
        <w:autoSpaceDN w:val="0"/>
        <w:spacing w:before="346" w:after="0" w:line="302" w:lineRule="auto"/>
        <w:ind w:right="3600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 w:rsidRPr="000E0199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ОБЯЗАТЕЛЬНЫЕ УЧЕБНЫЕ МАТЕРИАЛЫ ДЛЯ УЧЕНИКА </w:t>
      </w:r>
    </w:p>
    <w:p w:rsidR="000E0199" w:rsidRPr="000E0199" w:rsidRDefault="000E0199" w:rsidP="000E0199">
      <w:pPr>
        <w:autoSpaceDE w:val="0"/>
        <w:autoSpaceDN w:val="0"/>
        <w:spacing w:after="0" w:line="302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0E0199">
        <w:rPr>
          <w:rFonts w:ascii="Times New Roman" w:hAnsi="Times New Roman" w:cs="Times New Roman"/>
          <w:sz w:val="24"/>
          <w:szCs w:val="24"/>
          <w:lang w:val="ru-RU"/>
        </w:rPr>
        <w:t>Күңелле татар теле: 1</w:t>
      </w:r>
      <w:r>
        <w:rPr>
          <w:rFonts w:ascii="Times New Roman" w:hAnsi="Times New Roman" w:cs="Times New Roman"/>
          <w:sz w:val="24"/>
          <w:szCs w:val="24"/>
          <w:lang w:val="ru-RU"/>
        </w:rPr>
        <w:t>-4</w:t>
      </w:r>
      <w:r w:rsidRPr="000E0199">
        <w:rPr>
          <w:rFonts w:ascii="Times New Roman" w:hAnsi="Times New Roman" w:cs="Times New Roman"/>
          <w:sz w:val="24"/>
          <w:szCs w:val="24"/>
          <w:lang w:val="ru-RU"/>
        </w:rPr>
        <w:t xml:space="preserve"> класс: учебник для учащихся общеобразовательных</w:t>
      </w:r>
    </w:p>
    <w:p w:rsidR="000E0199" w:rsidRPr="000E0199" w:rsidRDefault="000E0199" w:rsidP="000E0199">
      <w:pPr>
        <w:autoSpaceDE w:val="0"/>
        <w:autoSpaceDN w:val="0"/>
        <w:spacing w:after="0" w:line="302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0E0199">
        <w:rPr>
          <w:rFonts w:ascii="Times New Roman" w:hAnsi="Times New Roman" w:cs="Times New Roman"/>
          <w:sz w:val="24"/>
          <w:szCs w:val="24"/>
          <w:lang w:val="ru-RU"/>
        </w:rPr>
        <w:t>организаций начального общего образования/ Р.З. Хайдарова, Н.Г. Галиева – Казань:</w:t>
      </w:r>
    </w:p>
    <w:p w:rsidR="000E0199" w:rsidRPr="000E0199" w:rsidRDefault="000E0199" w:rsidP="000E0199">
      <w:pPr>
        <w:autoSpaceDE w:val="0"/>
        <w:autoSpaceDN w:val="0"/>
        <w:spacing w:after="0" w:line="302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0E0199">
        <w:rPr>
          <w:rFonts w:ascii="Times New Roman" w:hAnsi="Times New Roman" w:cs="Times New Roman"/>
          <w:sz w:val="24"/>
          <w:szCs w:val="24"/>
          <w:lang w:val="ru-RU"/>
        </w:rPr>
        <w:t>Татармультфильм, 2015г.</w:t>
      </w:r>
    </w:p>
    <w:p w:rsidR="000E0199" w:rsidRPr="000E0199" w:rsidRDefault="000E0199" w:rsidP="000E0199">
      <w:pPr>
        <w:autoSpaceDE w:val="0"/>
        <w:autoSpaceDN w:val="0"/>
        <w:spacing w:before="262"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 w:rsidRPr="000E0199">
        <w:rPr>
          <w:rFonts w:ascii="Times New Roman" w:eastAsia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:rsidR="000E0199" w:rsidRPr="000E0199" w:rsidRDefault="000E0199" w:rsidP="000E0199">
      <w:pPr>
        <w:autoSpaceDE w:val="0"/>
        <w:autoSpaceDN w:val="0"/>
        <w:spacing w:before="262" w:after="0" w:line="230" w:lineRule="auto"/>
        <w:rPr>
          <w:rFonts w:ascii="Times New Roman" w:hAnsi="Times New Roman" w:cs="Times New Roman"/>
          <w:lang w:val="ru-RU"/>
        </w:rPr>
      </w:pPr>
      <w:r w:rsidRPr="000E0199">
        <w:rPr>
          <w:rFonts w:ascii="Times New Roman" w:hAnsi="Times New Roman" w:cs="Times New Roman"/>
          <w:lang w:val="ru-RU"/>
        </w:rPr>
        <w:t>Методическое пособие для учителя/Р.З.Хайдарова, Н.Г.Галиева, Л.А.Гиниятуллина. Казань, 2016 г.</w:t>
      </w:r>
    </w:p>
    <w:p w:rsidR="000E0199" w:rsidRPr="000E0199" w:rsidRDefault="000E0199" w:rsidP="000E0199">
      <w:pPr>
        <w:autoSpaceDE w:val="0"/>
        <w:autoSpaceDN w:val="0"/>
        <w:spacing w:before="262" w:after="0" w:line="302" w:lineRule="auto"/>
        <w:ind w:right="1440"/>
        <w:rPr>
          <w:lang w:val="ru-RU"/>
        </w:rPr>
      </w:pPr>
      <w:r w:rsidRPr="000E0199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ЦИФРОВЫЕ ОБРАЗОВАТЕЛЬНЫЕ РЕСУРСЫ И РЕСУРСЫ СЕТИ ИНТЕРНЕТ </w:t>
      </w:r>
      <w:r w:rsidRPr="000E0199">
        <w:rPr>
          <w:rFonts w:ascii="Times New Roman" w:eastAsia="Times New Roman" w:hAnsi="Times New Roman"/>
          <w:color w:val="000000"/>
          <w:sz w:val="24"/>
          <w:lang w:val="ru-RU"/>
        </w:rPr>
        <w:t>Введите свой вариант:</w:t>
      </w:r>
    </w:p>
    <w:p w:rsidR="000E0199" w:rsidRPr="000E0199" w:rsidRDefault="000E0199" w:rsidP="000E0199">
      <w:pPr>
        <w:shd w:val="clear" w:color="auto" w:fill="FFFFFF"/>
        <w:spacing w:before="240" w:line="240" w:lineRule="atLeast"/>
        <w:outlineLvl w:val="1"/>
        <w:rPr>
          <w:rFonts w:ascii="Times New Roman" w:hAnsi="Times New Roman" w:cs="Times New Roman"/>
          <w:lang w:val="ru-RU"/>
        </w:rPr>
      </w:pPr>
      <w:r w:rsidRPr="000E0199">
        <w:rPr>
          <w:rFonts w:ascii="Times New Roman" w:hAnsi="Times New Roman" w:cs="Times New Roman"/>
          <w:lang w:val="ru-RU"/>
        </w:rPr>
        <w:t xml:space="preserve">Образовательный ресурс </w:t>
      </w:r>
      <w:r w:rsidRPr="00780FEC">
        <w:rPr>
          <w:rFonts w:ascii="Times New Roman" w:hAnsi="Times New Roman" w:cs="Times New Roman"/>
        </w:rPr>
        <w:t>tatarschool</w:t>
      </w:r>
      <w:r w:rsidRPr="000E0199">
        <w:rPr>
          <w:rFonts w:ascii="Times New Roman" w:hAnsi="Times New Roman" w:cs="Times New Roman"/>
          <w:lang w:val="ru-RU"/>
        </w:rPr>
        <w:t>.</w:t>
      </w:r>
      <w:r w:rsidRPr="00780FEC">
        <w:rPr>
          <w:rFonts w:ascii="Times New Roman" w:hAnsi="Times New Roman" w:cs="Times New Roman"/>
        </w:rPr>
        <w:t>ru</w:t>
      </w:r>
      <w:r w:rsidRPr="000E0199">
        <w:rPr>
          <w:rFonts w:ascii="Times New Roman" w:hAnsi="Times New Roman" w:cs="Times New Roman"/>
          <w:lang w:val="ru-RU"/>
        </w:rPr>
        <w:t xml:space="preserve"> // </w:t>
      </w:r>
      <w:r w:rsidRPr="00780FEC">
        <w:rPr>
          <w:rFonts w:ascii="Times New Roman" w:hAnsi="Times New Roman" w:cs="Times New Roman"/>
        </w:rPr>
        <w:t>URL</w:t>
      </w:r>
      <w:r w:rsidRPr="000E0199">
        <w:rPr>
          <w:rFonts w:ascii="Times New Roman" w:hAnsi="Times New Roman" w:cs="Times New Roman"/>
          <w:lang w:val="ru-RU"/>
        </w:rPr>
        <w:t xml:space="preserve">: </w:t>
      </w:r>
      <w:r w:rsidRPr="00780FEC">
        <w:rPr>
          <w:rFonts w:ascii="Times New Roman" w:hAnsi="Times New Roman" w:cs="Times New Roman"/>
        </w:rPr>
        <w:t>http</w:t>
      </w:r>
      <w:r w:rsidRPr="000E0199">
        <w:rPr>
          <w:rFonts w:ascii="Times New Roman" w:hAnsi="Times New Roman" w:cs="Times New Roman"/>
          <w:lang w:val="ru-RU"/>
        </w:rPr>
        <w:t>://</w:t>
      </w:r>
      <w:r w:rsidRPr="00780FEC">
        <w:rPr>
          <w:rFonts w:ascii="Times New Roman" w:hAnsi="Times New Roman" w:cs="Times New Roman"/>
        </w:rPr>
        <w:t>tatarschool</w:t>
      </w:r>
      <w:r w:rsidRPr="000E0199">
        <w:rPr>
          <w:rFonts w:ascii="Times New Roman" w:hAnsi="Times New Roman" w:cs="Times New Roman"/>
          <w:lang w:val="ru-RU"/>
        </w:rPr>
        <w:t>.</w:t>
      </w:r>
      <w:r w:rsidRPr="00780FEC">
        <w:rPr>
          <w:rFonts w:ascii="Times New Roman" w:hAnsi="Times New Roman" w:cs="Times New Roman"/>
        </w:rPr>
        <w:t>ru</w:t>
      </w:r>
    </w:p>
    <w:p w:rsidR="007E30E9" w:rsidRPr="000E0199" w:rsidRDefault="007E30E9">
      <w:pPr>
        <w:autoSpaceDE w:val="0"/>
        <w:autoSpaceDN w:val="0"/>
        <w:spacing w:after="78" w:line="220" w:lineRule="exact"/>
        <w:rPr>
          <w:lang w:val="ru-RU"/>
        </w:rPr>
      </w:pPr>
    </w:p>
    <w:sectPr w:rsidR="007E30E9" w:rsidRPr="000E0199" w:rsidSect="000E0199">
      <w:pgSz w:w="11900" w:h="16840"/>
      <w:pgMar w:top="298" w:right="650" w:bottom="1440" w:left="666" w:header="720" w:footer="720" w:gutter="0"/>
      <w:cols w:space="720" w:equalWidth="0">
        <w:col w:w="10584" w:space="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340C" w:rsidRDefault="0056340C" w:rsidP="008D3BEA">
      <w:pPr>
        <w:spacing w:after="0" w:line="240" w:lineRule="auto"/>
      </w:pPr>
      <w:r>
        <w:separator/>
      </w:r>
    </w:p>
  </w:endnote>
  <w:endnote w:type="continuationSeparator" w:id="0">
    <w:p w:rsidR="0056340C" w:rsidRDefault="0056340C" w:rsidP="008D3B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340C" w:rsidRDefault="0056340C" w:rsidP="008D3BEA">
      <w:pPr>
        <w:spacing w:after="0" w:line="240" w:lineRule="auto"/>
      </w:pPr>
      <w:r>
        <w:separator/>
      </w:r>
    </w:p>
  </w:footnote>
  <w:footnote w:type="continuationSeparator" w:id="0">
    <w:p w:rsidR="0056340C" w:rsidRDefault="0056340C" w:rsidP="008D3B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730"/>
    <w:rsid w:val="00034616"/>
    <w:rsid w:val="0006063C"/>
    <w:rsid w:val="000E0199"/>
    <w:rsid w:val="0015074B"/>
    <w:rsid w:val="0029639D"/>
    <w:rsid w:val="00326F90"/>
    <w:rsid w:val="00427913"/>
    <w:rsid w:val="0056340C"/>
    <w:rsid w:val="00563F0A"/>
    <w:rsid w:val="006C5D68"/>
    <w:rsid w:val="007E30E9"/>
    <w:rsid w:val="008D3BEA"/>
    <w:rsid w:val="00AA1D8D"/>
    <w:rsid w:val="00B47730"/>
    <w:rsid w:val="00CB0664"/>
    <w:rsid w:val="00FA4549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  <w15:docId w15:val="{829D20C8-777C-45C7-AC1A-EAFAFDC1CE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Заголовок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aff8">
    <w:name w:val="Hyperlink"/>
    <w:basedOn w:val="a2"/>
    <w:uiPriority w:val="99"/>
    <w:unhideWhenUsed/>
    <w:rsid w:val="008D3BE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57DC1A0-EE2C-44DB-8C1B-F2D10053F9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</Pages>
  <Words>9154</Words>
  <Characters>52184</Characters>
  <Application>Microsoft Office Word</Application>
  <DocSecurity>0</DocSecurity>
  <Lines>434</Lines>
  <Paragraphs>122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61216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пк</cp:lastModifiedBy>
  <cp:revision>2</cp:revision>
  <dcterms:created xsi:type="dcterms:W3CDTF">2022-10-22T08:34:00Z</dcterms:created>
  <dcterms:modified xsi:type="dcterms:W3CDTF">2022-10-22T08:34:00Z</dcterms:modified>
  <cp:category/>
</cp:coreProperties>
</file>